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BA9" w:rsidRPr="00F3704C" w:rsidRDefault="005B2B60" w:rsidP="004F75A6">
      <w:pPr>
        <w:sectPr w:rsidR="00527BA9" w:rsidRPr="00F3704C">
          <w:headerReference w:type="even" r:id="rId12"/>
          <w:headerReference w:type="default" r:id="rId13"/>
          <w:footerReference w:type="even" r:id="rId14"/>
          <w:footerReference w:type="default" r:id="rId15"/>
          <w:headerReference w:type="first" r:id="rId16"/>
          <w:footerReference w:type="first" r:id="rId17"/>
          <w:pgSz w:w="11900" w:h="16840"/>
          <w:pgMar w:top="1080" w:right="1080" w:bottom="1080" w:left="1080" w:header="708" w:footer="708" w:gutter="0"/>
          <w:cols w:space="708"/>
        </w:sectPr>
      </w:pPr>
      <w:r>
        <w:pict>
          <v:shapetype id="_x0000_t202" coordsize="21600,21600" o:spt="202" path="m,l,21600r21600,l21600,xe">
            <v:stroke joinstyle="miter"/>
            <v:path gradientshapeok="t" o:connecttype="rect"/>
          </v:shapetype>
          <v:shape id="Tekstvak 9" o:spid="_x0000_s1026" type="#_x0000_t202" style="position:absolute;margin-left:70.9pt;margin-top:282pt;width:487.55pt;height:89.2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" filled="f" stroked="f" strokeweight=".5pt">
            <v:textbox style="mso-next-textbox:#Tekstvak 9" inset="0,0,0,0">
              <w:txbxContent>
                <w:sdt>
                  <w:sdtPr>
                    <w:alias w:val="klik en tik de ondertitel "/>
                    <w:id w:val="-1518306802"/>
                    <w:lock w:val="sdtLocked"/>
                  </w:sdtPr>
                  <w:sdtEndPr/>
                  <w:sdtContent>
                    <w:p w:rsidR="00101CDC" w:rsidRDefault="00A32195" w:rsidP="004717EE">
                      <w:pPr>
                        <w:pStyle w:val="Ondertitel"/>
                        <w:rPr>
                          <w:sz w:val="32"/>
                        </w:rPr>
                      </w:pPr>
                      <w:r>
                        <w:rPr>
                          <w:sz w:val="32"/>
                        </w:rPr>
                        <w:t>(</w:t>
                      </w:r>
                      <w:proofErr w:type="spellStart"/>
                      <w:r>
                        <w:rPr>
                          <w:sz w:val="32"/>
                        </w:rPr>
                        <w:t>testset</w:t>
                      </w:r>
                      <w:proofErr w:type="spellEnd"/>
                      <w:r>
                        <w:rPr>
                          <w:sz w:val="32"/>
                        </w:rPr>
                        <w:t xml:space="preserve"> versie 1.1</w:t>
                      </w:r>
                      <w:r w:rsidR="00101CDC">
                        <w:rPr>
                          <w:sz w:val="32"/>
                        </w:rPr>
                        <w:t>)</w:t>
                      </w:r>
                    </w:p>
                    <w:p w:rsidR="00101CDC" w:rsidRDefault="005B2B60" w:rsidP="002E4B32">
                      <w:pPr>
                        <w:pStyle w:val="Ondertitel"/>
                        <w:spacing w:line="280" w:lineRule="atLeast"/>
                      </w:pPr>
                    </w:p>
                  </w:sdtContent>
                </w:sdt>
              </w:txbxContent>
            </v:textbox>
            <w10:wrap anchorx="page" anchory="page"/>
            <w10:anchorlock/>
          </v:shape>
        </w:pict>
      </w:r>
      <w:r>
        <w:pict>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" fillcolor="white [3201]" stroked="f" strokeweight=".5pt">
            <v:textbox style="mso-next-textbox:#Tekstvak 8" inset="0,0,0,0">
              <w:txbxContent>
                <w:sdt>
                  <w:sdtPr>
                    <w:rPr>
                      <w:smallCaps/>
                      <w:sz w:val="48"/>
                    </w:rPr>
                    <w:alias w:val="Klik en tik de titel van het rapport"/>
                    <w:tag w:val="Klik en tik de titel van het rapport"/>
                    <w:id w:val="-1301066807"/>
                    <w:lock w:val="sdtLocked"/>
                  </w:sdtPr>
                  <w:sdtEndPr/>
                  <w:sdtContent>
                    <w:p w:rsidR="00101CDC" w:rsidRDefault="00101CDC" w:rsidP="004717EE">
                      <w:pPr>
                        <w:pStyle w:val="Ondertitel"/>
                        <w:rPr>
                          <w:sz w:val="36"/>
                        </w:rPr>
                      </w:pPr>
                      <w:proofErr w:type="spellStart"/>
                      <w:r>
                        <w:rPr>
                          <w:sz w:val="36"/>
                        </w:rPr>
                        <w:t>Testset</w:t>
                      </w:r>
                      <w:proofErr w:type="spellEnd"/>
                      <w:r>
                        <w:rPr>
                          <w:sz w:val="36"/>
                        </w:rPr>
                        <w:t xml:space="preserve"> voor het testen van de Zaak- en Documentservices 1.0 met het StUF Testplatform</w:t>
                      </w:r>
                    </w:p>
                    <w:p w:rsidR="00101CDC" w:rsidRDefault="005B2B60" w:rsidP="006360F3">
                      <w:pPr>
                        <w:pStyle w:val="Titel"/>
                      </w:pPr>
                    </w:p>
                  </w:sdtContent>
                </w:sdt>
              </w:txbxContent>
            </v:textbox>
            <w10:wrap anchorx="page" anchory="page"/>
            <w10:anchorlock/>
          </v:shape>
        </w:pict>
      </w:r>
    </w:p>
    <w:p w:rsidR="00FC04CE" w:rsidRPr="002468BC" w:rsidRDefault="005B2B60" w:rsidP="004F75A6">
      <w:pPr>
        <w:rPr>
          <w:rFonts w:eastAsia="Calibri"/>
        </w:rPr>
      </w:pPr>
      <w:bookmarkStart w:id="0" w:name="_Toc184810008"/>
      <w:r>
        <w:lastRenderedPageBreak/>
        <w:pict>
          <v:shape id="Tekstvak 10" o:spid="_x0000_s1028" type="#_x0000_t202" style="position:absolute;margin-left:71pt;margin-top:118pt;width:470pt;height:673.2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" filled="f" stroked="f" strokeweight=".5pt">
            <v:textbox style="mso-next-textbox:#Tekstvak 10">
              <w:txbxContent>
                <w:sdt>
                  <w:sdtPr>
                    <w:id w:val="2020339825"/>
                  </w:sdtPr>
                  <w:sdtEndPr/>
                  <w:sdtContent>
                    <w:p w:rsidR="00101CDC" w:rsidRPr="00FC04CE" w:rsidRDefault="00101CDC" w:rsidP="006360F3">
                      <w:pPr>
                        <w:tabs>
                          <w:tab w:val="left" w:pos="1843"/>
                        </w:tabs>
                      </w:pPr>
                      <w:r w:rsidRPr="00DA0A15">
                        <w:rPr>
                          <w:b/>
                        </w:rPr>
                        <w:t>Documentversie:</w:t>
                      </w:r>
                      <w:r w:rsidRPr="00FC04CE">
                        <w:tab/>
                      </w:r>
                      <w:r>
                        <w:t>1.</w:t>
                      </w:r>
                      <w:r w:rsidR="008F343B">
                        <w:t>2</w:t>
                      </w:r>
                    </w:p>
                    <w:p w:rsidR="00101CDC" w:rsidRDefault="00101CDC" w:rsidP="006360F3">
                      <w:pPr>
                        <w:tabs>
                          <w:tab w:val="left" w:pos="1843"/>
                        </w:tabs>
                      </w:pPr>
                      <w:r w:rsidRPr="00DA0A15">
                        <w:rPr>
                          <w:b/>
                        </w:rPr>
                        <w:t>Datum</w:t>
                      </w:r>
                      <w:r>
                        <w:tab/>
                      </w:r>
                      <w:sdt>
                        <w:sdtPr>
                          <w:tag w:val="klik en typ datum"/>
                          <w:id w:val="2121025355"/>
                          <w:date w:fullDate="2014-11-25T00:00:00Z">
                            <w:dateFormat w:val="d MMMM yyyy"/>
                            <w:lid w:val="nl-NL"/>
                            <w:storeMappedDataAs w:val="dateTime"/>
                            <w:calendar w:val="gregorian"/>
                          </w:date>
                        </w:sdtPr>
                        <w:sdtEndPr/>
                        <w:sdtContent>
                          <w:r w:rsidR="00A32195">
                            <w:t>25 november 2014</w:t>
                          </w:r>
                        </w:sdtContent>
                      </w:sdt>
                    </w:p>
                    <w:p w:rsidR="00101CDC" w:rsidRDefault="00101CDC" w:rsidP="006360F3">
                      <w:pPr>
                        <w:tabs>
                          <w:tab w:val="left" w:pos="1843"/>
                        </w:tabs>
                      </w:pPr>
                      <w:r w:rsidRPr="00DA0A15">
                        <w:rPr>
                          <w:b/>
                        </w:rPr>
                        <w:t>Status</w:t>
                      </w:r>
                      <w:r>
                        <w:tab/>
                        <w:t>In gebruik</w:t>
                      </w:r>
                    </w:p>
                    <w:p w:rsidR="00101CDC" w:rsidRDefault="005B2B60" w:rsidP="00076EE1">
                      <w:pPr>
                        <w:pStyle w:val="colofon"/>
                      </w:pPr>
                    </w:p>
                  </w:sdtContent>
                </w:sdt>
              </w:txbxContent>
            </v:textbox>
            <w10:wrap anchorx="page" anchory="page"/>
            <w10:anchorlock/>
          </v:shape>
        </w:pict>
      </w:r>
    </w:p>
    <w:p w:rsidR="00897055" w:rsidRPr="00F3704C" w:rsidRDefault="0024241F" w:rsidP="004F75A6">
      <w:pPr>
        <w:pStyle w:val="koptitel"/>
      </w:pPr>
      <w:r>
        <w:lastRenderedPageBreak/>
        <w:t>I</w:t>
      </w:r>
      <w:r w:rsidR="00897055" w:rsidRPr="00F3704C">
        <w:t>nhoud</w:t>
      </w:r>
      <w:bookmarkEnd w:id="0"/>
    </w:p>
    <w:p w:rsidR="004F3A45" w:rsidRPr="00F3704C" w:rsidRDefault="004F3A45" w:rsidP="004F75A6">
      <w:pPr>
        <w:pStyle w:val="Kop2"/>
        <w:sectPr w:rsidR="004F3A45" w:rsidRPr="00F3704C" w:rsidSect="00590B41">
          <w:headerReference w:type="even" r:id="rId18"/>
          <w:headerReference w:type="default" r:id="rId19"/>
          <w:footerReference w:type="even" r:id="rId20"/>
          <w:footerReference w:type="default" r:id="rId21"/>
          <w:headerReference w:type="first" r:id="rId22"/>
          <w:footerReference w:type="first" r:id="rId23"/>
          <w:pgSz w:w="11900" w:h="16840" w:code="9"/>
          <w:pgMar w:top="1985" w:right="1077" w:bottom="1021" w:left="1418" w:header="567" w:footer="510" w:gutter="0"/>
          <w:cols w:space="708"/>
        </w:sectPr>
      </w:pPr>
    </w:p>
    <w:p w:rsidR="00897055" w:rsidRPr="00F3704C" w:rsidRDefault="00897055" w:rsidP="00A14B69"/>
    <w:p w:rsidR="005E1354" w:rsidRDefault="0097651B">
      <w:pPr>
        <w:pStyle w:val="Inhopg1"/>
        <w:rPr>
          <w:rFonts w:asciiTheme="minorHAnsi" w:eastAsiaTheme="minorEastAsia" w:hAnsiTheme="minorHAnsi" w:cstheme="minorBidi"/>
          <w:b w:val="0"/>
          <w:noProof/>
          <w:sz w:val="22"/>
          <w:szCs w:val="22"/>
          <w:lang w:val="en-US" w:eastAsia="en-US"/>
        </w:rPr>
      </w:pPr>
      <w:r>
        <w:rPr>
          <w:b w:val="0"/>
        </w:rPr>
        <w:fldChar w:fldCharType="begin"/>
      </w:r>
      <w:r w:rsidR="008B7713">
        <w:rPr>
          <w:b w:val="0"/>
        </w:rPr>
        <w:instrText xml:space="preserve"> TOC \o "1-2" </w:instrText>
      </w:r>
      <w:r>
        <w:rPr>
          <w:b w:val="0"/>
        </w:rPr>
        <w:fldChar w:fldCharType="separate"/>
      </w:r>
      <w:r w:rsidR="005E1354">
        <w:rPr>
          <w:noProof/>
        </w:rPr>
        <w:t>1</w:t>
      </w:r>
      <w:r w:rsidR="005E1354">
        <w:rPr>
          <w:rFonts w:asciiTheme="minorHAnsi" w:eastAsiaTheme="minorEastAsia" w:hAnsiTheme="minorHAnsi" w:cstheme="minorBidi"/>
          <w:b w:val="0"/>
          <w:noProof/>
          <w:sz w:val="22"/>
          <w:szCs w:val="22"/>
          <w:lang w:val="en-US" w:eastAsia="en-US"/>
        </w:rPr>
        <w:tab/>
      </w:r>
      <w:r w:rsidR="005E1354">
        <w:rPr>
          <w:noProof/>
        </w:rPr>
        <w:t>Inleiding</w:t>
      </w:r>
      <w:r w:rsidR="005E1354">
        <w:rPr>
          <w:noProof/>
        </w:rPr>
        <w:tab/>
      </w:r>
      <w:r w:rsidR="005E1354">
        <w:rPr>
          <w:noProof/>
        </w:rPr>
        <w:fldChar w:fldCharType="begin"/>
      </w:r>
      <w:r w:rsidR="005E1354">
        <w:rPr>
          <w:noProof/>
        </w:rPr>
        <w:instrText xml:space="preserve"> PAGEREF _Toc404603562 \h </w:instrText>
      </w:r>
      <w:r w:rsidR="005E1354">
        <w:rPr>
          <w:noProof/>
        </w:rPr>
      </w:r>
      <w:r w:rsidR="005E1354">
        <w:rPr>
          <w:noProof/>
        </w:rPr>
        <w:fldChar w:fldCharType="separate"/>
      </w:r>
      <w:r w:rsidR="005E1354">
        <w:rPr>
          <w:noProof/>
        </w:rPr>
        <w:t>5</w:t>
      </w:r>
      <w:r w:rsidR="005E1354">
        <w:rPr>
          <w:noProof/>
        </w:rPr>
        <w:fldChar w:fldCharType="end"/>
      </w:r>
    </w:p>
    <w:p w:rsidR="005E1354" w:rsidRDefault="005E1354">
      <w:pPr>
        <w:pStyle w:val="Inhopg2"/>
        <w:rPr>
          <w:noProof/>
          <w:lang w:val="en-US" w:eastAsia="en-US"/>
        </w:rPr>
      </w:pPr>
      <w:r>
        <w:rPr>
          <w:noProof/>
        </w:rPr>
        <w:t>1.1</w:t>
      </w:r>
      <w:r>
        <w:rPr>
          <w:noProof/>
          <w:lang w:val="en-US" w:eastAsia="en-US"/>
        </w:rPr>
        <w:tab/>
      </w:r>
      <w:r>
        <w:rPr>
          <w:noProof/>
        </w:rPr>
        <w:t>Doel van document</w:t>
      </w:r>
      <w:r>
        <w:rPr>
          <w:noProof/>
        </w:rPr>
        <w:tab/>
      </w:r>
      <w:r>
        <w:rPr>
          <w:noProof/>
        </w:rPr>
        <w:fldChar w:fldCharType="begin"/>
      </w:r>
      <w:r>
        <w:rPr>
          <w:noProof/>
        </w:rPr>
        <w:instrText xml:space="preserve"> PAGEREF _Toc404603563 \h </w:instrText>
      </w:r>
      <w:r>
        <w:rPr>
          <w:noProof/>
        </w:rPr>
      </w:r>
      <w:r>
        <w:rPr>
          <w:noProof/>
        </w:rPr>
        <w:fldChar w:fldCharType="separate"/>
      </w:r>
      <w:r>
        <w:rPr>
          <w:noProof/>
        </w:rPr>
        <w:t>5</w:t>
      </w:r>
      <w:r>
        <w:rPr>
          <w:noProof/>
        </w:rPr>
        <w:fldChar w:fldCharType="end"/>
      </w:r>
    </w:p>
    <w:p w:rsidR="005E1354" w:rsidRPr="005E1354" w:rsidRDefault="005E1354">
      <w:pPr>
        <w:pStyle w:val="Inhopg2"/>
        <w:rPr>
          <w:noProof/>
          <w:lang w:eastAsia="en-US"/>
        </w:rPr>
      </w:pPr>
      <w:r>
        <w:rPr>
          <w:noProof/>
        </w:rPr>
        <w:t>1.2</w:t>
      </w:r>
      <w:r w:rsidRPr="005E1354">
        <w:rPr>
          <w:noProof/>
          <w:lang w:eastAsia="en-US"/>
        </w:rPr>
        <w:tab/>
      </w:r>
      <w:r>
        <w:rPr>
          <w:noProof/>
        </w:rPr>
        <w:t>Wanneer is een softwareproduct compliant</w:t>
      </w:r>
      <w:r>
        <w:rPr>
          <w:noProof/>
        </w:rPr>
        <w:tab/>
      </w:r>
      <w:r>
        <w:rPr>
          <w:noProof/>
        </w:rPr>
        <w:fldChar w:fldCharType="begin"/>
      </w:r>
      <w:r>
        <w:rPr>
          <w:noProof/>
        </w:rPr>
        <w:instrText xml:space="preserve"> PAGEREF _Toc404603564 \h </w:instrText>
      </w:r>
      <w:r>
        <w:rPr>
          <w:noProof/>
        </w:rPr>
      </w:r>
      <w:r>
        <w:rPr>
          <w:noProof/>
        </w:rPr>
        <w:fldChar w:fldCharType="separate"/>
      </w:r>
      <w:r>
        <w:rPr>
          <w:noProof/>
        </w:rPr>
        <w:t>7</w:t>
      </w:r>
      <w:r>
        <w:rPr>
          <w:noProof/>
        </w:rPr>
        <w:fldChar w:fldCharType="end"/>
      </w:r>
    </w:p>
    <w:p w:rsidR="005E1354" w:rsidRPr="005E1354" w:rsidRDefault="005E1354">
      <w:pPr>
        <w:pStyle w:val="Inhopg1"/>
        <w:rPr>
          <w:rFonts w:asciiTheme="minorHAnsi" w:eastAsiaTheme="minorEastAsia" w:hAnsiTheme="minorHAnsi" w:cstheme="minorBidi"/>
          <w:b w:val="0"/>
          <w:noProof/>
          <w:sz w:val="22"/>
          <w:szCs w:val="22"/>
          <w:lang w:eastAsia="en-US"/>
        </w:rPr>
      </w:pPr>
      <w:r>
        <w:rPr>
          <w:noProof/>
        </w:rPr>
        <w:t>2</w:t>
      </w:r>
      <w:r w:rsidRPr="005E1354">
        <w:rPr>
          <w:rFonts w:asciiTheme="minorHAnsi" w:eastAsiaTheme="minorEastAsia" w:hAnsiTheme="minorHAnsi" w:cstheme="minorBidi"/>
          <w:b w:val="0"/>
          <w:noProof/>
          <w:sz w:val="22"/>
          <w:szCs w:val="22"/>
          <w:lang w:eastAsia="en-US"/>
        </w:rPr>
        <w:tab/>
      </w:r>
      <w:r>
        <w:rPr>
          <w:noProof/>
        </w:rPr>
        <w:t>Specificatie van testset</w:t>
      </w:r>
      <w:r>
        <w:rPr>
          <w:noProof/>
        </w:rPr>
        <w:tab/>
      </w:r>
      <w:r>
        <w:rPr>
          <w:noProof/>
        </w:rPr>
        <w:fldChar w:fldCharType="begin"/>
      </w:r>
      <w:r>
        <w:rPr>
          <w:noProof/>
        </w:rPr>
        <w:instrText xml:space="preserve"> PAGEREF _Toc404603565 \h </w:instrText>
      </w:r>
      <w:r>
        <w:rPr>
          <w:noProof/>
        </w:rPr>
      </w:r>
      <w:r>
        <w:rPr>
          <w:noProof/>
        </w:rPr>
        <w:fldChar w:fldCharType="separate"/>
      </w:r>
      <w:r>
        <w:rPr>
          <w:noProof/>
        </w:rPr>
        <w:t>8</w:t>
      </w:r>
      <w:r>
        <w:rPr>
          <w:noProof/>
        </w:rPr>
        <w:fldChar w:fldCharType="end"/>
      </w:r>
    </w:p>
    <w:p w:rsidR="005E1354" w:rsidRPr="005E1354" w:rsidRDefault="005E1354">
      <w:pPr>
        <w:pStyle w:val="Inhopg2"/>
        <w:rPr>
          <w:noProof/>
          <w:lang w:eastAsia="en-US"/>
        </w:rPr>
      </w:pPr>
      <w:r>
        <w:rPr>
          <w:noProof/>
        </w:rPr>
        <w:t>2.1</w:t>
      </w:r>
      <w:r w:rsidRPr="005E1354">
        <w:rPr>
          <w:noProof/>
          <w:lang w:eastAsia="en-US"/>
        </w:rPr>
        <w:tab/>
      </w:r>
      <w:r>
        <w:rPr>
          <w:noProof/>
        </w:rPr>
        <w:t>Testscope Zaakservice Consumer (ZsC)</w:t>
      </w:r>
      <w:r>
        <w:rPr>
          <w:noProof/>
        </w:rPr>
        <w:tab/>
      </w:r>
      <w:r>
        <w:rPr>
          <w:noProof/>
        </w:rPr>
        <w:fldChar w:fldCharType="begin"/>
      </w:r>
      <w:r>
        <w:rPr>
          <w:noProof/>
        </w:rPr>
        <w:instrText xml:space="preserve"> PAGEREF _Toc404603566 \h </w:instrText>
      </w:r>
      <w:r>
        <w:rPr>
          <w:noProof/>
        </w:rPr>
      </w:r>
      <w:r>
        <w:rPr>
          <w:noProof/>
        </w:rPr>
        <w:fldChar w:fldCharType="separate"/>
      </w:r>
      <w:r>
        <w:rPr>
          <w:noProof/>
        </w:rPr>
        <w:t>9</w:t>
      </w:r>
      <w:r>
        <w:rPr>
          <w:noProof/>
        </w:rPr>
        <w:fldChar w:fldCharType="end"/>
      </w:r>
    </w:p>
    <w:p w:rsidR="005E1354" w:rsidRPr="005E1354" w:rsidRDefault="005E1354">
      <w:pPr>
        <w:pStyle w:val="Inhopg2"/>
        <w:rPr>
          <w:noProof/>
          <w:lang w:eastAsia="en-US"/>
        </w:rPr>
      </w:pPr>
      <w:r>
        <w:rPr>
          <w:noProof/>
        </w:rPr>
        <w:t>2.2</w:t>
      </w:r>
      <w:r w:rsidRPr="005E1354">
        <w:rPr>
          <w:noProof/>
          <w:lang w:eastAsia="en-US"/>
        </w:rPr>
        <w:tab/>
      </w:r>
      <w:r>
        <w:rPr>
          <w:noProof/>
        </w:rPr>
        <w:t>Testscope Zaaksysteem (ZS)</w:t>
      </w:r>
      <w:r>
        <w:rPr>
          <w:noProof/>
        </w:rPr>
        <w:tab/>
      </w:r>
      <w:r>
        <w:rPr>
          <w:noProof/>
        </w:rPr>
        <w:fldChar w:fldCharType="begin"/>
      </w:r>
      <w:r>
        <w:rPr>
          <w:noProof/>
        </w:rPr>
        <w:instrText xml:space="preserve"> PAGEREF _Toc404603567 \h </w:instrText>
      </w:r>
      <w:r>
        <w:rPr>
          <w:noProof/>
        </w:rPr>
      </w:r>
      <w:r>
        <w:rPr>
          <w:noProof/>
        </w:rPr>
        <w:fldChar w:fldCharType="separate"/>
      </w:r>
      <w:r>
        <w:rPr>
          <w:noProof/>
        </w:rPr>
        <w:t>9</w:t>
      </w:r>
      <w:r>
        <w:rPr>
          <w:noProof/>
        </w:rPr>
        <w:fldChar w:fldCharType="end"/>
      </w:r>
    </w:p>
    <w:p w:rsidR="005E1354" w:rsidRPr="005E1354" w:rsidRDefault="005E1354">
      <w:pPr>
        <w:pStyle w:val="Inhopg2"/>
        <w:rPr>
          <w:noProof/>
          <w:lang w:eastAsia="en-US"/>
        </w:rPr>
      </w:pPr>
      <w:r>
        <w:rPr>
          <w:noProof/>
        </w:rPr>
        <w:t>2.3</w:t>
      </w:r>
      <w:r w:rsidRPr="005E1354">
        <w:rPr>
          <w:noProof/>
          <w:lang w:eastAsia="en-US"/>
        </w:rPr>
        <w:tab/>
      </w:r>
      <w:r>
        <w:rPr>
          <w:noProof/>
        </w:rPr>
        <w:t>Testscope Documentservice Consumer (StUF)</w:t>
      </w:r>
      <w:r>
        <w:rPr>
          <w:noProof/>
        </w:rPr>
        <w:tab/>
      </w:r>
      <w:r>
        <w:rPr>
          <w:noProof/>
        </w:rPr>
        <w:fldChar w:fldCharType="begin"/>
      </w:r>
      <w:r>
        <w:rPr>
          <w:noProof/>
        </w:rPr>
        <w:instrText xml:space="preserve"> PAGEREF _Toc404603568 \h </w:instrText>
      </w:r>
      <w:r>
        <w:rPr>
          <w:noProof/>
        </w:rPr>
      </w:r>
      <w:r>
        <w:rPr>
          <w:noProof/>
        </w:rPr>
        <w:fldChar w:fldCharType="separate"/>
      </w:r>
      <w:r>
        <w:rPr>
          <w:noProof/>
        </w:rPr>
        <w:t>10</w:t>
      </w:r>
      <w:r>
        <w:rPr>
          <w:noProof/>
        </w:rPr>
        <w:fldChar w:fldCharType="end"/>
      </w:r>
    </w:p>
    <w:p w:rsidR="005E1354" w:rsidRPr="005E1354" w:rsidRDefault="005E1354">
      <w:pPr>
        <w:pStyle w:val="Inhopg2"/>
        <w:rPr>
          <w:noProof/>
          <w:lang w:eastAsia="en-US"/>
        </w:rPr>
      </w:pPr>
      <w:r>
        <w:rPr>
          <w:noProof/>
        </w:rPr>
        <w:t>2.4</w:t>
      </w:r>
      <w:r w:rsidRPr="005E1354">
        <w:rPr>
          <w:noProof/>
          <w:lang w:eastAsia="en-US"/>
        </w:rPr>
        <w:tab/>
      </w:r>
      <w:r>
        <w:rPr>
          <w:noProof/>
        </w:rPr>
        <w:t>Testscope: Documentservice Consumer (CMIS)</w:t>
      </w:r>
      <w:r>
        <w:rPr>
          <w:noProof/>
        </w:rPr>
        <w:tab/>
      </w:r>
      <w:r>
        <w:rPr>
          <w:noProof/>
        </w:rPr>
        <w:fldChar w:fldCharType="begin"/>
      </w:r>
      <w:r>
        <w:rPr>
          <w:noProof/>
        </w:rPr>
        <w:instrText xml:space="preserve"> PAGEREF _Toc404603569 \h </w:instrText>
      </w:r>
      <w:r>
        <w:rPr>
          <w:noProof/>
        </w:rPr>
      </w:r>
      <w:r>
        <w:rPr>
          <w:noProof/>
        </w:rPr>
        <w:fldChar w:fldCharType="separate"/>
      </w:r>
      <w:r>
        <w:rPr>
          <w:noProof/>
        </w:rPr>
        <w:t>10</w:t>
      </w:r>
      <w:r>
        <w:rPr>
          <w:noProof/>
        </w:rPr>
        <w:fldChar w:fldCharType="end"/>
      </w:r>
    </w:p>
    <w:p w:rsidR="005E1354" w:rsidRPr="005E1354" w:rsidRDefault="005E1354">
      <w:pPr>
        <w:pStyle w:val="Inhopg2"/>
        <w:rPr>
          <w:noProof/>
          <w:lang w:eastAsia="en-US"/>
        </w:rPr>
      </w:pPr>
      <w:r>
        <w:rPr>
          <w:noProof/>
        </w:rPr>
        <w:t>2.5</w:t>
      </w:r>
      <w:r w:rsidRPr="005E1354">
        <w:rPr>
          <w:noProof/>
          <w:lang w:eastAsia="en-US"/>
        </w:rPr>
        <w:tab/>
      </w:r>
      <w:r>
        <w:rPr>
          <w:noProof/>
        </w:rPr>
        <w:t>Testscope: Documentmanagementsysteem (DMS)</w:t>
      </w:r>
      <w:r>
        <w:rPr>
          <w:noProof/>
        </w:rPr>
        <w:tab/>
      </w:r>
      <w:r>
        <w:rPr>
          <w:noProof/>
        </w:rPr>
        <w:fldChar w:fldCharType="begin"/>
      </w:r>
      <w:r>
        <w:rPr>
          <w:noProof/>
        </w:rPr>
        <w:instrText xml:space="preserve"> PAGEREF _Toc404603570 \h </w:instrText>
      </w:r>
      <w:r>
        <w:rPr>
          <w:noProof/>
        </w:rPr>
      </w:r>
      <w:r>
        <w:rPr>
          <w:noProof/>
        </w:rPr>
        <w:fldChar w:fldCharType="separate"/>
      </w:r>
      <w:r>
        <w:rPr>
          <w:noProof/>
        </w:rPr>
        <w:t>10</w:t>
      </w:r>
      <w:r>
        <w:rPr>
          <w:noProof/>
        </w:rPr>
        <w:fldChar w:fldCharType="end"/>
      </w:r>
    </w:p>
    <w:p w:rsidR="005E1354" w:rsidRPr="005E1354" w:rsidRDefault="005E1354">
      <w:pPr>
        <w:pStyle w:val="Inhopg1"/>
        <w:rPr>
          <w:rFonts w:asciiTheme="minorHAnsi" w:eastAsiaTheme="minorEastAsia" w:hAnsiTheme="minorHAnsi" w:cstheme="minorBidi"/>
          <w:b w:val="0"/>
          <w:noProof/>
          <w:sz w:val="22"/>
          <w:szCs w:val="22"/>
          <w:lang w:eastAsia="en-US"/>
        </w:rPr>
      </w:pPr>
      <w:r>
        <w:rPr>
          <w:noProof/>
        </w:rPr>
        <w:t>3</w:t>
      </w:r>
      <w:r w:rsidRPr="005E1354">
        <w:rPr>
          <w:rFonts w:asciiTheme="minorHAnsi" w:eastAsiaTheme="minorEastAsia" w:hAnsiTheme="minorHAnsi" w:cstheme="minorBidi"/>
          <w:b w:val="0"/>
          <w:noProof/>
          <w:sz w:val="22"/>
          <w:szCs w:val="22"/>
          <w:lang w:eastAsia="en-US"/>
        </w:rPr>
        <w:tab/>
      </w:r>
      <w:r>
        <w:rPr>
          <w:noProof/>
        </w:rPr>
        <w:t>Gebruik van spreadsheet</w:t>
      </w:r>
      <w:r>
        <w:rPr>
          <w:noProof/>
        </w:rPr>
        <w:tab/>
      </w:r>
      <w:r>
        <w:rPr>
          <w:noProof/>
        </w:rPr>
        <w:fldChar w:fldCharType="begin"/>
      </w:r>
      <w:r>
        <w:rPr>
          <w:noProof/>
        </w:rPr>
        <w:instrText xml:space="preserve"> PAGEREF _Toc404603571 \h </w:instrText>
      </w:r>
      <w:r>
        <w:rPr>
          <w:noProof/>
        </w:rPr>
      </w:r>
      <w:r>
        <w:rPr>
          <w:noProof/>
        </w:rPr>
        <w:fldChar w:fldCharType="separate"/>
      </w:r>
      <w:r>
        <w:rPr>
          <w:noProof/>
        </w:rPr>
        <w:t>11</w:t>
      </w:r>
      <w:r>
        <w:rPr>
          <w:noProof/>
        </w:rPr>
        <w:fldChar w:fldCharType="end"/>
      </w:r>
    </w:p>
    <w:p w:rsidR="005E1354" w:rsidRPr="005E1354" w:rsidRDefault="005E1354">
      <w:pPr>
        <w:pStyle w:val="Inhopg1"/>
        <w:rPr>
          <w:rFonts w:asciiTheme="minorHAnsi" w:eastAsiaTheme="minorEastAsia" w:hAnsiTheme="minorHAnsi" w:cstheme="minorBidi"/>
          <w:b w:val="0"/>
          <w:noProof/>
          <w:sz w:val="22"/>
          <w:szCs w:val="22"/>
          <w:lang w:eastAsia="en-US"/>
        </w:rPr>
      </w:pPr>
      <w:r>
        <w:rPr>
          <w:noProof/>
        </w:rPr>
        <w:t>4</w:t>
      </w:r>
      <w:r w:rsidRPr="005E1354">
        <w:rPr>
          <w:rFonts w:asciiTheme="minorHAnsi" w:eastAsiaTheme="minorEastAsia" w:hAnsiTheme="minorHAnsi" w:cstheme="minorBidi"/>
          <w:b w:val="0"/>
          <w:noProof/>
          <w:sz w:val="22"/>
          <w:szCs w:val="22"/>
          <w:lang w:eastAsia="en-US"/>
        </w:rPr>
        <w:tab/>
      </w:r>
      <w:r>
        <w:rPr>
          <w:noProof/>
        </w:rPr>
        <w:t>Afspraken en publicatie resultaten</w:t>
      </w:r>
      <w:r>
        <w:rPr>
          <w:noProof/>
        </w:rPr>
        <w:tab/>
      </w:r>
      <w:r>
        <w:rPr>
          <w:noProof/>
        </w:rPr>
        <w:fldChar w:fldCharType="begin"/>
      </w:r>
      <w:r>
        <w:rPr>
          <w:noProof/>
        </w:rPr>
        <w:instrText xml:space="preserve"> PAGEREF _Toc404603572 \h </w:instrText>
      </w:r>
      <w:r>
        <w:rPr>
          <w:noProof/>
        </w:rPr>
      </w:r>
      <w:r>
        <w:rPr>
          <w:noProof/>
        </w:rPr>
        <w:fldChar w:fldCharType="separate"/>
      </w:r>
      <w:r>
        <w:rPr>
          <w:noProof/>
        </w:rPr>
        <w:t>12</w:t>
      </w:r>
      <w:r>
        <w:rPr>
          <w:noProof/>
        </w:rPr>
        <w:fldChar w:fldCharType="end"/>
      </w:r>
    </w:p>
    <w:p w:rsidR="005E1354" w:rsidRPr="005E1354" w:rsidRDefault="005E1354">
      <w:pPr>
        <w:pStyle w:val="Inhopg2"/>
        <w:rPr>
          <w:noProof/>
          <w:lang w:eastAsia="en-US"/>
        </w:rPr>
      </w:pPr>
      <w:r>
        <w:rPr>
          <w:noProof/>
        </w:rPr>
        <w:t>4.1</w:t>
      </w:r>
      <w:r w:rsidRPr="005E1354">
        <w:rPr>
          <w:noProof/>
          <w:lang w:eastAsia="en-US"/>
        </w:rPr>
        <w:tab/>
      </w:r>
      <w:r>
        <w:rPr>
          <w:noProof/>
        </w:rPr>
        <w:t>KING/NUP convenant en Zaken DMS addendum</w:t>
      </w:r>
      <w:r>
        <w:rPr>
          <w:noProof/>
        </w:rPr>
        <w:tab/>
      </w:r>
      <w:r>
        <w:rPr>
          <w:noProof/>
        </w:rPr>
        <w:fldChar w:fldCharType="begin"/>
      </w:r>
      <w:r>
        <w:rPr>
          <w:noProof/>
        </w:rPr>
        <w:instrText xml:space="preserve"> PAGEREF _Toc404603573 \h </w:instrText>
      </w:r>
      <w:r>
        <w:rPr>
          <w:noProof/>
        </w:rPr>
      </w:r>
      <w:r>
        <w:rPr>
          <w:noProof/>
        </w:rPr>
        <w:fldChar w:fldCharType="separate"/>
      </w:r>
      <w:r>
        <w:rPr>
          <w:noProof/>
        </w:rPr>
        <w:t>12</w:t>
      </w:r>
      <w:r>
        <w:rPr>
          <w:noProof/>
        </w:rPr>
        <w:fldChar w:fldCharType="end"/>
      </w:r>
    </w:p>
    <w:p w:rsidR="005E1354" w:rsidRDefault="005E1354">
      <w:pPr>
        <w:pStyle w:val="Inhopg2"/>
        <w:rPr>
          <w:noProof/>
          <w:lang w:val="en-US" w:eastAsia="en-US"/>
        </w:rPr>
      </w:pPr>
      <w:r>
        <w:rPr>
          <w:noProof/>
        </w:rPr>
        <w:t>4.2</w:t>
      </w:r>
      <w:r>
        <w:rPr>
          <w:noProof/>
          <w:lang w:val="en-US" w:eastAsia="en-US"/>
        </w:rPr>
        <w:tab/>
      </w:r>
      <w:r>
        <w:rPr>
          <w:noProof/>
        </w:rPr>
        <w:t>Publicatie in GEMMA Softwarecatalogus</w:t>
      </w:r>
      <w:r>
        <w:rPr>
          <w:noProof/>
        </w:rPr>
        <w:tab/>
      </w:r>
      <w:r>
        <w:rPr>
          <w:noProof/>
        </w:rPr>
        <w:fldChar w:fldCharType="begin"/>
      </w:r>
      <w:r>
        <w:rPr>
          <w:noProof/>
        </w:rPr>
        <w:instrText xml:space="preserve"> PAGEREF _Toc404603574 \h </w:instrText>
      </w:r>
      <w:r>
        <w:rPr>
          <w:noProof/>
        </w:rPr>
      </w:r>
      <w:r>
        <w:rPr>
          <w:noProof/>
        </w:rPr>
        <w:fldChar w:fldCharType="separate"/>
      </w:r>
      <w:r>
        <w:rPr>
          <w:noProof/>
        </w:rPr>
        <w:t>12</w:t>
      </w:r>
      <w:r>
        <w:rPr>
          <w:noProof/>
        </w:rPr>
        <w:fldChar w:fldCharType="end"/>
      </w:r>
    </w:p>
    <w:p w:rsidR="005E1354" w:rsidRDefault="005E1354">
      <w:pPr>
        <w:pStyle w:val="Inhopg1"/>
        <w:rPr>
          <w:rFonts w:asciiTheme="minorHAnsi" w:eastAsiaTheme="minorEastAsia" w:hAnsiTheme="minorHAnsi" w:cstheme="minorBidi"/>
          <w:b w:val="0"/>
          <w:noProof/>
          <w:sz w:val="22"/>
          <w:szCs w:val="22"/>
          <w:lang w:val="en-US" w:eastAsia="en-US"/>
        </w:rPr>
      </w:pPr>
      <w:r>
        <w:rPr>
          <w:noProof/>
        </w:rPr>
        <w:t>Bijlage A: Spreadsheet testscenario’s</w:t>
      </w:r>
      <w:r>
        <w:rPr>
          <w:noProof/>
        </w:rPr>
        <w:tab/>
      </w:r>
      <w:r>
        <w:rPr>
          <w:noProof/>
        </w:rPr>
        <w:fldChar w:fldCharType="begin"/>
      </w:r>
      <w:r>
        <w:rPr>
          <w:noProof/>
        </w:rPr>
        <w:instrText xml:space="preserve"> PAGEREF _Toc404603575 \h </w:instrText>
      </w:r>
      <w:r>
        <w:rPr>
          <w:noProof/>
        </w:rPr>
      </w:r>
      <w:r>
        <w:rPr>
          <w:noProof/>
        </w:rPr>
        <w:fldChar w:fldCharType="separate"/>
      </w:r>
      <w:r>
        <w:rPr>
          <w:noProof/>
        </w:rPr>
        <w:t>13</w:t>
      </w:r>
      <w:r>
        <w:rPr>
          <w:noProof/>
        </w:rPr>
        <w:fldChar w:fldCharType="end"/>
      </w:r>
    </w:p>
    <w:p w:rsidR="008B7713" w:rsidRDefault="0097651B" w:rsidP="008B7713">
      <w:pPr>
        <w:pStyle w:val="Inhopg1"/>
        <w:rPr>
          <w:rFonts w:asciiTheme="minorHAnsi" w:eastAsiaTheme="minorEastAsia" w:hAnsiTheme="minorHAnsi" w:cstheme="minorBidi"/>
          <w:sz w:val="22"/>
          <w:szCs w:val="22"/>
        </w:rPr>
      </w:pPr>
      <w:r>
        <w:rPr>
          <w:b w:val="0"/>
        </w:rPr>
        <w:fldChar w:fldCharType="end"/>
      </w:r>
      <w:r>
        <w:fldChar w:fldCharType="begin"/>
      </w:r>
      <w:r w:rsidR="008B7713">
        <w:instrText xml:space="preserve"> TOC \t "K-Kop hoofdstuk;1;K- kop paragraaf;2" </w:instrText>
      </w:r>
      <w:r>
        <w:fldChar w:fldCharType="separate"/>
      </w:r>
    </w:p>
    <w:p w:rsidR="008B7713" w:rsidRPr="006C0403" w:rsidRDefault="0097651B" w:rsidP="008B7713">
      <w:pPr>
        <w:rPr>
          <w:rFonts w:eastAsiaTheme="minorEastAsia"/>
        </w:rPr>
      </w:pPr>
      <w:r>
        <w:fldChar w:fldCharType="end"/>
      </w:r>
      <w:r w:rsidR="008B7713">
        <w:t xml:space="preserve"> </w:t>
      </w:r>
    </w:p>
    <w:p w:rsidR="00DA0A15" w:rsidRDefault="00DA0A15">
      <w:pPr>
        <w:contextualSpacing w:val="0"/>
        <w:rPr>
          <w:rFonts w:eastAsia="Calibri"/>
          <w:b/>
          <w:bCs/>
          <w:color w:val="003359"/>
          <w:sz w:val="32"/>
          <w:szCs w:val="22"/>
          <w:lang w:eastAsia="en-US"/>
        </w:rPr>
      </w:pPr>
      <w:bookmarkStart w:id="1" w:name="_Toc371080790"/>
      <w:bookmarkStart w:id="2" w:name="_Toc321292842"/>
      <w:bookmarkStart w:id="3" w:name="Text2"/>
      <w:r>
        <w:br w:type="page"/>
      </w:r>
    </w:p>
    <w:p w:rsidR="00DA0A15" w:rsidRPr="00DA0A15" w:rsidRDefault="00DA0A15" w:rsidP="00DA0A15">
      <w:pPr>
        <w:pStyle w:val="Tussenkop"/>
        <w:rPr>
          <w:rFonts w:cs="Times New Roman"/>
          <w:bCs/>
          <w:color w:val="003359"/>
          <w:kern w:val="0"/>
          <w:szCs w:val="24"/>
        </w:rPr>
      </w:pPr>
      <w:r w:rsidRPr="00DA0A15">
        <w:rPr>
          <w:rFonts w:cs="Times New Roman"/>
          <w:bCs/>
          <w:color w:val="003359"/>
          <w:kern w:val="0"/>
          <w:szCs w:val="24"/>
        </w:rPr>
        <w:lastRenderedPageBreak/>
        <w:t>Revisies</w:t>
      </w:r>
    </w:p>
    <w:tbl>
      <w:tblPr>
        <w:tblW w:w="9130"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4A0" w:firstRow="1" w:lastRow="0" w:firstColumn="1" w:lastColumn="0" w:noHBand="0" w:noVBand="1"/>
      </w:tblPr>
      <w:tblGrid>
        <w:gridCol w:w="993"/>
        <w:gridCol w:w="1559"/>
        <w:gridCol w:w="1843"/>
        <w:gridCol w:w="1559"/>
        <w:gridCol w:w="3176"/>
      </w:tblGrid>
      <w:tr w:rsidR="00DA0A15" w:rsidTr="00BB5F7F">
        <w:trPr>
          <w:cantSplit/>
          <w:tblHeader/>
        </w:trPr>
        <w:tc>
          <w:tcPr>
            <w:tcW w:w="993"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2675CF" w:rsidRDefault="00DA0A15">
            <w:pPr>
              <w:spacing w:after="200" w:line="276" w:lineRule="auto"/>
              <w:rPr>
                <w:rFonts w:asciiTheme="minorHAnsi" w:hAnsiTheme="minorHAnsi" w:cstheme="minorHAnsi"/>
                <w:b/>
                <w:kern w:val="32"/>
                <w:sz w:val="24"/>
                <w:szCs w:val="24"/>
                <w:lang w:eastAsia="en-US"/>
              </w:rPr>
            </w:pPr>
            <w:r w:rsidRPr="002675CF">
              <w:rPr>
                <w:b/>
              </w:rPr>
              <w:t>Versie-</w:t>
            </w:r>
          </w:p>
        </w:tc>
        <w:tc>
          <w:tcPr>
            <w:tcW w:w="1559"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2675CF" w:rsidRDefault="00DA0A15">
            <w:pPr>
              <w:spacing w:after="200" w:line="276" w:lineRule="auto"/>
              <w:rPr>
                <w:rFonts w:asciiTheme="minorHAnsi" w:hAnsiTheme="minorHAnsi" w:cstheme="minorHAnsi"/>
                <w:b/>
                <w:kern w:val="32"/>
                <w:sz w:val="24"/>
                <w:szCs w:val="24"/>
                <w:lang w:eastAsia="en-US"/>
              </w:rPr>
            </w:pPr>
            <w:r w:rsidRPr="002675CF">
              <w:rPr>
                <w:b/>
              </w:rPr>
              <w:t xml:space="preserve">Datum </w:t>
            </w:r>
          </w:p>
        </w:tc>
        <w:tc>
          <w:tcPr>
            <w:tcW w:w="1843"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2675CF" w:rsidRDefault="00DA0A15">
            <w:pPr>
              <w:spacing w:after="200" w:line="276" w:lineRule="auto"/>
              <w:rPr>
                <w:rFonts w:asciiTheme="minorHAnsi" w:hAnsiTheme="minorHAnsi" w:cstheme="minorHAnsi"/>
                <w:b/>
                <w:kern w:val="32"/>
                <w:sz w:val="24"/>
                <w:szCs w:val="24"/>
                <w:lang w:eastAsia="en-US"/>
              </w:rPr>
            </w:pPr>
            <w:r w:rsidRPr="002675CF">
              <w:rPr>
                <w:b/>
              </w:rPr>
              <w:t>Auteurs</w:t>
            </w:r>
          </w:p>
        </w:tc>
        <w:tc>
          <w:tcPr>
            <w:tcW w:w="1559"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2675CF" w:rsidRDefault="00DA0A15">
            <w:pPr>
              <w:spacing w:after="200" w:line="276" w:lineRule="auto"/>
              <w:rPr>
                <w:rFonts w:asciiTheme="minorHAnsi" w:hAnsiTheme="minorHAnsi" w:cstheme="minorHAnsi"/>
                <w:b/>
                <w:kern w:val="32"/>
                <w:sz w:val="24"/>
                <w:szCs w:val="24"/>
                <w:lang w:eastAsia="en-US"/>
              </w:rPr>
            </w:pPr>
            <w:r w:rsidRPr="002675CF">
              <w:rPr>
                <w:b/>
              </w:rPr>
              <w:t>Status</w:t>
            </w:r>
          </w:p>
        </w:tc>
        <w:tc>
          <w:tcPr>
            <w:tcW w:w="3176"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2675CF" w:rsidRDefault="00DA0A15">
            <w:pPr>
              <w:spacing w:after="200" w:line="276" w:lineRule="auto"/>
              <w:rPr>
                <w:rFonts w:asciiTheme="minorHAnsi" w:hAnsiTheme="minorHAnsi" w:cstheme="minorHAnsi"/>
                <w:b/>
                <w:kern w:val="32"/>
                <w:sz w:val="24"/>
                <w:szCs w:val="24"/>
                <w:lang w:eastAsia="en-US"/>
              </w:rPr>
            </w:pPr>
            <w:r w:rsidRPr="002675CF">
              <w:rPr>
                <w:b/>
              </w:rPr>
              <w:t>Reden en aard wijziging</w:t>
            </w:r>
          </w:p>
        </w:tc>
      </w:tr>
      <w:tr w:rsidR="00DA0A15" w:rsidTr="00BB5F7F">
        <w:trPr>
          <w:cantSplit/>
        </w:trPr>
        <w:tc>
          <w:tcPr>
            <w:tcW w:w="993" w:type="dxa"/>
            <w:tcBorders>
              <w:top w:val="single" w:sz="6" w:space="0" w:color="808080"/>
              <w:left w:val="single" w:sz="6" w:space="0" w:color="808080"/>
              <w:bottom w:val="single" w:sz="6" w:space="0" w:color="808080"/>
              <w:right w:val="single" w:sz="6" w:space="0" w:color="808080"/>
            </w:tcBorders>
            <w:hideMark/>
          </w:tcPr>
          <w:p w:rsidR="00DA0A15" w:rsidRPr="00DA0A15" w:rsidRDefault="00DA0A15">
            <w:pPr>
              <w:spacing w:after="200" w:line="276" w:lineRule="auto"/>
              <w:rPr>
                <w:rFonts w:asciiTheme="minorHAnsi" w:hAnsiTheme="minorHAnsi" w:cstheme="minorHAnsi"/>
                <w:kern w:val="32"/>
                <w:szCs w:val="20"/>
                <w:lang w:eastAsia="en-US"/>
              </w:rPr>
            </w:pPr>
            <w:r w:rsidRPr="00DA0A15">
              <w:rPr>
                <w:szCs w:val="20"/>
              </w:rPr>
              <w:t>0.6</w:t>
            </w:r>
          </w:p>
        </w:tc>
        <w:tc>
          <w:tcPr>
            <w:tcW w:w="1559" w:type="dxa"/>
            <w:tcBorders>
              <w:top w:val="single" w:sz="6" w:space="0" w:color="808080"/>
              <w:left w:val="single" w:sz="6" w:space="0" w:color="808080"/>
              <w:bottom w:val="single" w:sz="6" w:space="0" w:color="808080"/>
              <w:right w:val="single" w:sz="6" w:space="0" w:color="808080"/>
            </w:tcBorders>
            <w:hideMark/>
          </w:tcPr>
          <w:p w:rsidR="00DA0A15" w:rsidRPr="00DA0A15" w:rsidRDefault="00DA0A15">
            <w:pPr>
              <w:spacing w:after="200" w:line="276" w:lineRule="auto"/>
              <w:rPr>
                <w:rFonts w:asciiTheme="minorHAnsi" w:hAnsiTheme="minorHAnsi" w:cstheme="minorHAnsi"/>
                <w:kern w:val="32"/>
                <w:szCs w:val="20"/>
                <w:lang w:eastAsia="en-US"/>
              </w:rPr>
            </w:pPr>
            <w:r w:rsidRPr="00DA0A15">
              <w:rPr>
                <w:szCs w:val="20"/>
              </w:rPr>
              <w:t>27-09-2013</w:t>
            </w:r>
          </w:p>
        </w:tc>
        <w:tc>
          <w:tcPr>
            <w:tcW w:w="1843" w:type="dxa"/>
            <w:tcBorders>
              <w:top w:val="single" w:sz="6" w:space="0" w:color="808080"/>
              <w:left w:val="single" w:sz="6" w:space="0" w:color="808080"/>
              <w:bottom w:val="single" w:sz="6" w:space="0" w:color="808080"/>
              <w:right w:val="single" w:sz="6" w:space="0" w:color="808080"/>
            </w:tcBorders>
            <w:hideMark/>
          </w:tcPr>
          <w:p w:rsidR="00DA0A15" w:rsidRPr="00DA0A15" w:rsidRDefault="00DA0A15">
            <w:pPr>
              <w:spacing w:after="200" w:line="276" w:lineRule="auto"/>
              <w:rPr>
                <w:rFonts w:asciiTheme="minorHAnsi" w:hAnsiTheme="minorHAnsi" w:cstheme="minorHAnsi"/>
                <w:kern w:val="32"/>
                <w:szCs w:val="20"/>
                <w:lang w:eastAsia="en-US"/>
              </w:rPr>
            </w:pPr>
            <w:r w:rsidRPr="00DA0A15">
              <w:rPr>
                <w:szCs w:val="20"/>
              </w:rPr>
              <w:t>Jan Brinkkemper</w:t>
            </w:r>
          </w:p>
        </w:tc>
        <w:tc>
          <w:tcPr>
            <w:tcW w:w="1559" w:type="dxa"/>
            <w:tcBorders>
              <w:top w:val="single" w:sz="6" w:space="0" w:color="808080"/>
              <w:left w:val="single" w:sz="6" w:space="0" w:color="808080"/>
              <w:bottom w:val="single" w:sz="6" w:space="0" w:color="808080"/>
              <w:right w:val="single" w:sz="6" w:space="0" w:color="808080"/>
            </w:tcBorders>
            <w:hideMark/>
          </w:tcPr>
          <w:p w:rsidR="00DA0A15" w:rsidRPr="00DA0A15" w:rsidRDefault="00DA0A15">
            <w:pPr>
              <w:rPr>
                <w:rFonts w:asciiTheme="minorHAnsi" w:hAnsiTheme="minorHAnsi" w:cstheme="minorHAnsi"/>
                <w:kern w:val="32"/>
                <w:szCs w:val="20"/>
                <w:lang w:eastAsia="en-US"/>
              </w:rPr>
            </w:pPr>
            <w:r w:rsidRPr="00DA0A15">
              <w:rPr>
                <w:szCs w:val="20"/>
              </w:rPr>
              <w:t>Concept</w:t>
            </w:r>
          </w:p>
          <w:p w:rsidR="00DA0A15" w:rsidRPr="00DA0A15" w:rsidRDefault="00DA0A15">
            <w:pPr>
              <w:spacing w:after="200" w:line="276" w:lineRule="auto"/>
              <w:rPr>
                <w:rFonts w:asciiTheme="minorHAnsi" w:hAnsiTheme="minorHAnsi" w:cstheme="minorHAnsi"/>
                <w:kern w:val="32"/>
                <w:szCs w:val="20"/>
                <w:lang w:eastAsia="en-US"/>
              </w:rPr>
            </w:pPr>
          </w:p>
        </w:tc>
        <w:tc>
          <w:tcPr>
            <w:tcW w:w="3176" w:type="dxa"/>
            <w:tcBorders>
              <w:top w:val="single" w:sz="6" w:space="0" w:color="808080"/>
              <w:left w:val="single" w:sz="6" w:space="0" w:color="808080"/>
              <w:bottom w:val="single" w:sz="6" w:space="0" w:color="808080"/>
              <w:right w:val="single" w:sz="6" w:space="0" w:color="808080"/>
            </w:tcBorders>
            <w:hideMark/>
          </w:tcPr>
          <w:p w:rsidR="00DA0A15" w:rsidRPr="008F343B" w:rsidRDefault="008F343B" w:rsidP="008F343B">
            <w:pPr>
              <w:spacing w:after="200" w:line="276" w:lineRule="auto"/>
              <w:rPr>
                <w:rFonts w:asciiTheme="minorHAnsi" w:hAnsiTheme="minorHAnsi" w:cstheme="minorHAnsi"/>
                <w:kern w:val="32"/>
                <w:lang w:eastAsia="en-US"/>
              </w:rPr>
            </w:pPr>
            <w:r w:rsidRPr="008F343B">
              <w:rPr>
                <w:rFonts w:asciiTheme="minorHAnsi" w:hAnsiTheme="minorHAnsi" w:cstheme="minorHAnsi"/>
                <w:kern w:val="32"/>
                <w:lang w:eastAsia="en-US"/>
              </w:rPr>
              <w:t>Eerste concept voor bespreking met leveranciers</w:t>
            </w:r>
            <w:r w:rsidRPr="008F343B">
              <w:rPr>
                <w:rFonts w:asciiTheme="minorHAnsi" w:hAnsiTheme="minorHAnsi"/>
              </w:rPr>
              <w:t xml:space="preserve"> tijdens leveranciers-sessie dd. 1-10-2013</w:t>
            </w:r>
          </w:p>
        </w:tc>
      </w:tr>
      <w:tr w:rsidR="00DA0A15" w:rsidTr="00BB5F7F">
        <w:trPr>
          <w:cantSplit/>
        </w:trPr>
        <w:tc>
          <w:tcPr>
            <w:tcW w:w="993" w:type="dxa"/>
            <w:tcBorders>
              <w:top w:val="single" w:sz="6" w:space="0" w:color="808080"/>
              <w:left w:val="single" w:sz="6" w:space="0" w:color="808080"/>
              <w:bottom w:val="single" w:sz="6" w:space="0" w:color="808080"/>
              <w:right w:val="single" w:sz="6" w:space="0" w:color="808080"/>
            </w:tcBorders>
            <w:hideMark/>
          </w:tcPr>
          <w:p w:rsidR="00DA0A15" w:rsidRPr="00DA0A15" w:rsidRDefault="00DA0A15">
            <w:pPr>
              <w:spacing w:after="200" w:line="276" w:lineRule="auto"/>
              <w:rPr>
                <w:rFonts w:asciiTheme="minorHAnsi" w:hAnsiTheme="minorHAnsi" w:cstheme="minorHAnsi"/>
                <w:kern w:val="32"/>
                <w:szCs w:val="20"/>
                <w:lang w:eastAsia="en-US"/>
              </w:rPr>
            </w:pPr>
            <w:r w:rsidRPr="00DA0A15">
              <w:rPr>
                <w:szCs w:val="20"/>
              </w:rPr>
              <w:t>0.7</w:t>
            </w:r>
          </w:p>
        </w:tc>
        <w:tc>
          <w:tcPr>
            <w:tcW w:w="1559" w:type="dxa"/>
            <w:tcBorders>
              <w:top w:val="single" w:sz="6" w:space="0" w:color="808080"/>
              <w:left w:val="single" w:sz="6" w:space="0" w:color="808080"/>
              <w:bottom w:val="single" w:sz="6" w:space="0" w:color="808080"/>
              <w:right w:val="single" w:sz="6" w:space="0" w:color="808080"/>
            </w:tcBorders>
            <w:hideMark/>
          </w:tcPr>
          <w:p w:rsidR="00DA0A15" w:rsidRPr="00DA0A15" w:rsidRDefault="00DA0A15">
            <w:pPr>
              <w:spacing w:after="200" w:line="276" w:lineRule="auto"/>
              <w:rPr>
                <w:rFonts w:asciiTheme="minorHAnsi" w:hAnsiTheme="minorHAnsi" w:cstheme="minorHAnsi"/>
                <w:kern w:val="32"/>
                <w:szCs w:val="20"/>
                <w:lang w:eastAsia="en-US"/>
              </w:rPr>
            </w:pPr>
            <w:r w:rsidRPr="00DA0A15">
              <w:rPr>
                <w:szCs w:val="20"/>
              </w:rPr>
              <w:t>29-10-2013</w:t>
            </w:r>
          </w:p>
        </w:tc>
        <w:tc>
          <w:tcPr>
            <w:tcW w:w="1843" w:type="dxa"/>
            <w:tcBorders>
              <w:top w:val="single" w:sz="6" w:space="0" w:color="808080"/>
              <w:left w:val="single" w:sz="6" w:space="0" w:color="808080"/>
              <w:bottom w:val="single" w:sz="6" w:space="0" w:color="808080"/>
              <w:right w:val="single" w:sz="6" w:space="0" w:color="808080"/>
            </w:tcBorders>
            <w:hideMark/>
          </w:tcPr>
          <w:p w:rsidR="00DA0A15" w:rsidRPr="00DA0A15" w:rsidRDefault="00DA0A15">
            <w:pPr>
              <w:spacing w:after="200" w:line="276" w:lineRule="auto"/>
              <w:rPr>
                <w:rFonts w:asciiTheme="minorHAnsi" w:hAnsiTheme="minorHAnsi" w:cstheme="minorHAnsi"/>
                <w:kern w:val="32"/>
                <w:szCs w:val="20"/>
                <w:lang w:eastAsia="en-US"/>
              </w:rPr>
            </w:pPr>
            <w:r w:rsidRPr="00DA0A15">
              <w:rPr>
                <w:szCs w:val="20"/>
              </w:rPr>
              <w:t>Michael Elgersma</w:t>
            </w:r>
          </w:p>
        </w:tc>
        <w:tc>
          <w:tcPr>
            <w:tcW w:w="1559" w:type="dxa"/>
            <w:tcBorders>
              <w:top w:val="single" w:sz="6" w:space="0" w:color="808080"/>
              <w:left w:val="single" w:sz="6" w:space="0" w:color="808080"/>
              <w:bottom w:val="single" w:sz="6" w:space="0" w:color="808080"/>
              <w:right w:val="single" w:sz="6" w:space="0" w:color="808080"/>
            </w:tcBorders>
            <w:hideMark/>
          </w:tcPr>
          <w:p w:rsidR="00DA0A15" w:rsidRPr="00DA0A15" w:rsidRDefault="00DA0A15">
            <w:pPr>
              <w:spacing w:after="200" w:line="276" w:lineRule="auto"/>
              <w:rPr>
                <w:rFonts w:asciiTheme="minorHAnsi" w:hAnsiTheme="minorHAnsi" w:cstheme="minorHAnsi"/>
                <w:kern w:val="32"/>
                <w:szCs w:val="20"/>
                <w:lang w:eastAsia="en-US"/>
              </w:rPr>
            </w:pPr>
            <w:r w:rsidRPr="00DA0A15">
              <w:rPr>
                <w:szCs w:val="20"/>
              </w:rPr>
              <w:t>Concept</w:t>
            </w:r>
          </w:p>
        </w:tc>
        <w:tc>
          <w:tcPr>
            <w:tcW w:w="3176" w:type="dxa"/>
            <w:tcBorders>
              <w:top w:val="single" w:sz="6" w:space="0" w:color="808080"/>
              <w:left w:val="single" w:sz="6" w:space="0" w:color="808080"/>
              <w:bottom w:val="single" w:sz="6" w:space="0" w:color="808080"/>
              <w:right w:val="single" w:sz="6" w:space="0" w:color="808080"/>
            </w:tcBorders>
            <w:hideMark/>
          </w:tcPr>
          <w:p w:rsidR="00DA0A15" w:rsidRPr="008F343B" w:rsidRDefault="00DA0A15">
            <w:pPr>
              <w:spacing w:after="200" w:line="276" w:lineRule="auto"/>
              <w:rPr>
                <w:rFonts w:asciiTheme="minorHAnsi" w:hAnsiTheme="minorHAnsi" w:cstheme="minorHAnsi"/>
                <w:kern w:val="32"/>
                <w:lang w:eastAsia="en-US"/>
              </w:rPr>
            </w:pPr>
            <w:r w:rsidRPr="008F343B">
              <w:rPr>
                <w:rFonts w:asciiTheme="minorHAnsi" w:hAnsiTheme="minorHAnsi" w:cstheme="minorHAnsi"/>
                <w:kern w:val="32"/>
                <w:lang w:eastAsia="en-US"/>
              </w:rPr>
              <w:t>Wijzingen specificatie van testset</w:t>
            </w:r>
          </w:p>
        </w:tc>
      </w:tr>
      <w:tr w:rsidR="00DA0A15" w:rsidTr="00BB5F7F">
        <w:trPr>
          <w:cantSplit/>
        </w:trPr>
        <w:tc>
          <w:tcPr>
            <w:tcW w:w="993" w:type="dxa"/>
            <w:tcBorders>
              <w:top w:val="single" w:sz="6" w:space="0" w:color="808080"/>
              <w:left w:val="single" w:sz="6" w:space="0" w:color="808080"/>
              <w:bottom w:val="single" w:sz="6" w:space="0" w:color="808080"/>
              <w:right w:val="single" w:sz="6" w:space="0" w:color="808080"/>
            </w:tcBorders>
            <w:hideMark/>
          </w:tcPr>
          <w:p w:rsidR="00DA0A15" w:rsidRPr="00DA0A15" w:rsidRDefault="00DA0A15">
            <w:pPr>
              <w:spacing w:after="200" w:line="276" w:lineRule="auto"/>
              <w:rPr>
                <w:rFonts w:asciiTheme="minorHAnsi" w:hAnsiTheme="minorHAnsi" w:cstheme="minorHAnsi"/>
                <w:kern w:val="32"/>
                <w:szCs w:val="20"/>
                <w:lang w:eastAsia="en-US"/>
              </w:rPr>
            </w:pPr>
            <w:r w:rsidRPr="00DA0A15">
              <w:rPr>
                <w:szCs w:val="20"/>
              </w:rPr>
              <w:t>1.0</w:t>
            </w:r>
          </w:p>
        </w:tc>
        <w:tc>
          <w:tcPr>
            <w:tcW w:w="1559" w:type="dxa"/>
            <w:tcBorders>
              <w:top w:val="single" w:sz="6" w:space="0" w:color="808080"/>
              <w:left w:val="single" w:sz="6" w:space="0" w:color="808080"/>
              <w:bottom w:val="single" w:sz="6" w:space="0" w:color="808080"/>
              <w:right w:val="single" w:sz="6" w:space="0" w:color="808080"/>
            </w:tcBorders>
            <w:hideMark/>
          </w:tcPr>
          <w:p w:rsidR="00DA0A15" w:rsidRPr="00DA0A15" w:rsidRDefault="00DA0A15">
            <w:pPr>
              <w:spacing w:after="200" w:line="276" w:lineRule="auto"/>
              <w:rPr>
                <w:rFonts w:asciiTheme="minorHAnsi" w:hAnsiTheme="minorHAnsi" w:cstheme="minorHAnsi"/>
                <w:kern w:val="32"/>
                <w:szCs w:val="20"/>
                <w:lang w:eastAsia="en-US"/>
              </w:rPr>
            </w:pPr>
            <w:r w:rsidRPr="00DA0A15">
              <w:rPr>
                <w:szCs w:val="20"/>
              </w:rPr>
              <w:t>01-11-2013</w:t>
            </w:r>
          </w:p>
        </w:tc>
        <w:tc>
          <w:tcPr>
            <w:tcW w:w="1843" w:type="dxa"/>
            <w:tcBorders>
              <w:top w:val="single" w:sz="6" w:space="0" w:color="808080"/>
              <w:left w:val="single" w:sz="6" w:space="0" w:color="808080"/>
              <w:bottom w:val="single" w:sz="6" w:space="0" w:color="808080"/>
              <w:right w:val="single" w:sz="6" w:space="0" w:color="808080"/>
            </w:tcBorders>
            <w:hideMark/>
          </w:tcPr>
          <w:p w:rsidR="00DA0A15" w:rsidRPr="00DA0A15" w:rsidRDefault="00DA0A15">
            <w:pPr>
              <w:spacing w:after="200" w:line="276" w:lineRule="auto"/>
              <w:rPr>
                <w:rFonts w:asciiTheme="minorHAnsi" w:hAnsiTheme="minorHAnsi" w:cstheme="minorHAnsi"/>
                <w:kern w:val="32"/>
                <w:szCs w:val="20"/>
                <w:lang w:eastAsia="en-US"/>
              </w:rPr>
            </w:pPr>
            <w:r w:rsidRPr="00DA0A15">
              <w:rPr>
                <w:szCs w:val="20"/>
              </w:rPr>
              <w:t>Michael Elgersma, Peter Klaver</w:t>
            </w:r>
          </w:p>
        </w:tc>
        <w:tc>
          <w:tcPr>
            <w:tcW w:w="1559" w:type="dxa"/>
            <w:tcBorders>
              <w:top w:val="single" w:sz="6" w:space="0" w:color="808080"/>
              <w:left w:val="single" w:sz="6" w:space="0" w:color="808080"/>
              <w:bottom w:val="single" w:sz="6" w:space="0" w:color="808080"/>
              <w:right w:val="single" w:sz="6" w:space="0" w:color="808080"/>
            </w:tcBorders>
            <w:hideMark/>
          </w:tcPr>
          <w:p w:rsidR="00DA0A15" w:rsidRPr="00DA0A15" w:rsidRDefault="00A32195">
            <w:pPr>
              <w:spacing w:after="200" w:line="276" w:lineRule="auto"/>
              <w:rPr>
                <w:rFonts w:asciiTheme="minorHAnsi" w:hAnsiTheme="minorHAnsi" w:cstheme="minorHAnsi"/>
                <w:kern w:val="32"/>
                <w:szCs w:val="20"/>
                <w:lang w:eastAsia="en-US"/>
              </w:rPr>
            </w:pPr>
            <w:r>
              <w:rPr>
                <w:szCs w:val="20"/>
              </w:rPr>
              <w:t>In Gebruik</w:t>
            </w:r>
          </w:p>
        </w:tc>
        <w:tc>
          <w:tcPr>
            <w:tcW w:w="3176" w:type="dxa"/>
            <w:tcBorders>
              <w:top w:val="single" w:sz="6" w:space="0" w:color="808080"/>
              <w:left w:val="single" w:sz="6" w:space="0" w:color="808080"/>
              <w:bottom w:val="single" w:sz="6" w:space="0" w:color="808080"/>
              <w:right w:val="single" w:sz="6" w:space="0" w:color="808080"/>
            </w:tcBorders>
            <w:hideMark/>
          </w:tcPr>
          <w:p w:rsidR="00DA0A15" w:rsidRPr="008F343B" w:rsidRDefault="00DA0A15">
            <w:pPr>
              <w:spacing w:after="200" w:line="276" w:lineRule="auto"/>
              <w:rPr>
                <w:rFonts w:asciiTheme="minorHAnsi" w:hAnsiTheme="minorHAnsi" w:cstheme="minorHAnsi"/>
                <w:kern w:val="32"/>
                <w:lang w:eastAsia="en-US"/>
              </w:rPr>
            </w:pPr>
            <w:r w:rsidRPr="008F343B">
              <w:rPr>
                <w:rFonts w:asciiTheme="minorHAnsi" w:hAnsiTheme="minorHAnsi" w:cstheme="minorHAnsi"/>
                <w:kern w:val="32"/>
                <w:lang w:eastAsia="en-US"/>
              </w:rPr>
              <w:t>Afronding en consistent met de ingerichte scenario’s op StUF</w:t>
            </w:r>
            <w:r w:rsidR="008F343B">
              <w:rPr>
                <w:rFonts w:asciiTheme="minorHAnsi" w:hAnsiTheme="minorHAnsi" w:cstheme="minorHAnsi"/>
                <w:kern w:val="32"/>
                <w:lang w:eastAsia="en-US"/>
              </w:rPr>
              <w:t xml:space="preserve"> </w:t>
            </w:r>
            <w:r w:rsidRPr="008F343B">
              <w:rPr>
                <w:rFonts w:asciiTheme="minorHAnsi" w:hAnsiTheme="minorHAnsi" w:cstheme="minorHAnsi"/>
                <w:kern w:val="32"/>
                <w:lang w:eastAsia="en-US"/>
              </w:rPr>
              <w:t>Testplatform.</w:t>
            </w:r>
          </w:p>
        </w:tc>
      </w:tr>
      <w:tr w:rsidR="008157A2" w:rsidTr="00BB5F7F">
        <w:trPr>
          <w:cantSplit/>
        </w:trPr>
        <w:tc>
          <w:tcPr>
            <w:tcW w:w="993" w:type="dxa"/>
            <w:tcBorders>
              <w:top w:val="single" w:sz="6" w:space="0" w:color="808080"/>
              <w:left w:val="single" w:sz="6" w:space="0" w:color="808080"/>
              <w:bottom w:val="single" w:sz="6" w:space="0" w:color="808080"/>
              <w:right w:val="single" w:sz="6" w:space="0" w:color="808080"/>
            </w:tcBorders>
          </w:tcPr>
          <w:p w:rsidR="008157A2" w:rsidRPr="00DA0A15" w:rsidRDefault="008157A2">
            <w:pPr>
              <w:spacing w:after="200" w:line="276" w:lineRule="auto"/>
              <w:rPr>
                <w:szCs w:val="20"/>
              </w:rPr>
            </w:pPr>
            <w:r>
              <w:rPr>
                <w:szCs w:val="20"/>
              </w:rPr>
              <w:t>1.1</w:t>
            </w:r>
          </w:p>
        </w:tc>
        <w:tc>
          <w:tcPr>
            <w:tcW w:w="1559" w:type="dxa"/>
            <w:tcBorders>
              <w:top w:val="single" w:sz="6" w:space="0" w:color="808080"/>
              <w:left w:val="single" w:sz="6" w:space="0" w:color="808080"/>
              <w:bottom w:val="single" w:sz="6" w:space="0" w:color="808080"/>
              <w:right w:val="single" w:sz="6" w:space="0" w:color="808080"/>
            </w:tcBorders>
          </w:tcPr>
          <w:p w:rsidR="008157A2" w:rsidRPr="00DA0A15" w:rsidRDefault="00BD4AA5">
            <w:pPr>
              <w:spacing w:after="200" w:line="276" w:lineRule="auto"/>
              <w:rPr>
                <w:szCs w:val="20"/>
              </w:rPr>
            </w:pPr>
            <w:r>
              <w:rPr>
                <w:szCs w:val="20"/>
              </w:rPr>
              <w:t>25-11</w:t>
            </w:r>
            <w:r w:rsidR="008157A2">
              <w:rPr>
                <w:szCs w:val="20"/>
              </w:rPr>
              <w:t>-2014</w:t>
            </w:r>
          </w:p>
        </w:tc>
        <w:tc>
          <w:tcPr>
            <w:tcW w:w="1843" w:type="dxa"/>
            <w:tcBorders>
              <w:top w:val="single" w:sz="6" w:space="0" w:color="808080"/>
              <w:left w:val="single" w:sz="6" w:space="0" w:color="808080"/>
              <w:bottom w:val="single" w:sz="6" w:space="0" w:color="808080"/>
              <w:right w:val="single" w:sz="6" w:space="0" w:color="808080"/>
            </w:tcBorders>
          </w:tcPr>
          <w:p w:rsidR="008157A2" w:rsidRPr="00DA0A15" w:rsidRDefault="008157A2">
            <w:pPr>
              <w:spacing w:after="200" w:line="276" w:lineRule="auto"/>
              <w:rPr>
                <w:szCs w:val="20"/>
              </w:rPr>
            </w:pPr>
            <w:r>
              <w:rPr>
                <w:szCs w:val="20"/>
              </w:rPr>
              <w:t>Michael Elgersma</w:t>
            </w:r>
            <w:r w:rsidR="00A32195">
              <w:rPr>
                <w:szCs w:val="20"/>
              </w:rPr>
              <w:t>, Jan Brinkkemper</w:t>
            </w:r>
          </w:p>
        </w:tc>
        <w:tc>
          <w:tcPr>
            <w:tcW w:w="1559" w:type="dxa"/>
            <w:tcBorders>
              <w:top w:val="single" w:sz="6" w:space="0" w:color="808080"/>
              <w:left w:val="single" w:sz="6" w:space="0" w:color="808080"/>
              <w:bottom w:val="single" w:sz="6" w:space="0" w:color="808080"/>
              <w:right w:val="single" w:sz="6" w:space="0" w:color="808080"/>
            </w:tcBorders>
          </w:tcPr>
          <w:p w:rsidR="008157A2" w:rsidRPr="00DA0A15" w:rsidRDefault="00A32195">
            <w:pPr>
              <w:spacing w:after="200" w:line="276" w:lineRule="auto"/>
              <w:rPr>
                <w:szCs w:val="20"/>
              </w:rPr>
            </w:pPr>
            <w:r>
              <w:rPr>
                <w:szCs w:val="20"/>
              </w:rPr>
              <w:t>In Gebruik</w:t>
            </w:r>
          </w:p>
        </w:tc>
        <w:tc>
          <w:tcPr>
            <w:tcW w:w="3176" w:type="dxa"/>
            <w:tcBorders>
              <w:top w:val="single" w:sz="6" w:space="0" w:color="808080"/>
              <w:left w:val="single" w:sz="6" w:space="0" w:color="808080"/>
              <w:bottom w:val="single" w:sz="6" w:space="0" w:color="808080"/>
              <w:right w:val="single" w:sz="6" w:space="0" w:color="808080"/>
            </w:tcBorders>
          </w:tcPr>
          <w:p w:rsidR="008157A2" w:rsidRPr="008F343B" w:rsidRDefault="00A32195" w:rsidP="00A32195">
            <w:pPr>
              <w:spacing w:after="200" w:line="276" w:lineRule="auto"/>
              <w:rPr>
                <w:rFonts w:asciiTheme="minorHAnsi" w:hAnsiTheme="minorHAnsi" w:cstheme="minorHAnsi"/>
                <w:kern w:val="32"/>
                <w:lang w:eastAsia="en-US"/>
              </w:rPr>
            </w:pPr>
            <w:r w:rsidRPr="008F343B">
              <w:rPr>
                <w:rFonts w:asciiTheme="minorHAnsi" w:hAnsiTheme="minorHAnsi" w:cstheme="minorHAnsi"/>
                <w:kern w:val="32"/>
                <w:lang w:eastAsia="en-US"/>
              </w:rPr>
              <w:t>Correctief onderhoud;</w:t>
            </w:r>
            <w:r w:rsidRPr="008F343B">
              <w:rPr>
                <w:rFonts w:asciiTheme="minorHAnsi" w:hAnsiTheme="minorHAnsi" w:cstheme="minorHAnsi"/>
                <w:kern w:val="32"/>
                <w:lang w:eastAsia="en-US"/>
              </w:rPr>
              <w:br/>
              <w:t xml:space="preserve">Herindeling en naamswijziging testscenario’s t.b.v. StUF Testplatform release 1.3.0 </w:t>
            </w:r>
          </w:p>
        </w:tc>
      </w:tr>
    </w:tbl>
    <w:p w:rsidR="00DA0A15" w:rsidRDefault="00DA0A15">
      <w:pPr>
        <w:contextualSpacing w:val="0"/>
        <w:rPr>
          <w:rFonts w:eastAsia="Calibri"/>
          <w:b/>
          <w:bCs/>
          <w:color w:val="003359"/>
          <w:sz w:val="32"/>
          <w:szCs w:val="22"/>
          <w:lang w:eastAsia="en-US"/>
        </w:rPr>
      </w:pPr>
    </w:p>
    <w:p w:rsidR="004717EE" w:rsidRDefault="004717EE" w:rsidP="004717EE">
      <w:pPr>
        <w:pStyle w:val="Kop1"/>
      </w:pPr>
      <w:bookmarkStart w:id="4" w:name="_Toc404603562"/>
      <w:r>
        <w:lastRenderedPageBreak/>
        <w:t>Inleiding</w:t>
      </w:r>
      <w:bookmarkEnd w:id="1"/>
      <w:bookmarkEnd w:id="2"/>
      <w:bookmarkEnd w:id="4"/>
    </w:p>
    <w:p w:rsidR="004717EE" w:rsidRPr="004717EE" w:rsidRDefault="004717EE" w:rsidP="00FF1399">
      <w:pPr>
        <w:spacing w:after="200"/>
        <w:contextualSpacing w:val="0"/>
        <w:rPr>
          <w:szCs w:val="20"/>
        </w:rPr>
      </w:pPr>
      <w:bookmarkStart w:id="5" w:name="_Toc321292843"/>
      <w:bookmarkEnd w:id="3"/>
      <w:r w:rsidRPr="004717EE">
        <w:rPr>
          <w:szCs w:val="20"/>
        </w:rPr>
        <w:t xml:space="preserve">In het kader van Operatie NUP worden door KING standaarden scherper gedefinieerd ten behoeve van proces en ICT integratie voor essentiële gemeentelijke ketens. Voor de sturing op kwalitatief goede inbouw van standaarden in softwareproducten worden compliancy instrumenten ontwikkeld of bestaande uitgebreid. </w:t>
      </w:r>
    </w:p>
    <w:p w:rsidR="004717EE" w:rsidRDefault="004717EE" w:rsidP="004717EE">
      <w:pPr>
        <w:rPr>
          <w:sz w:val="20"/>
          <w:szCs w:val="20"/>
        </w:rPr>
      </w:pPr>
      <w:r w:rsidRPr="004717EE">
        <w:rPr>
          <w:szCs w:val="20"/>
        </w:rPr>
        <w:t>De standaard Zaak, -en Documentservices 1.0 stelt gemeente in staat om hun ICT-omgeving aan te passen zodat deze optimale ondersteuning biedt aan zaakgericht werken. De standaard zorgt ervoor dat er een compleet en actueel beeld ontstaat van zaken en bijbehorende documenten en dat deze gegevens goed ontsloten worden voor verschillende systemen</w:t>
      </w:r>
      <w:r>
        <w:rPr>
          <w:sz w:val="20"/>
          <w:szCs w:val="20"/>
        </w:rPr>
        <w:t>.</w:t>
      </w:r>
    </w:p>
    <w:p w:rsidR="004717EE" w:rsidRDefault="004717EE" w:rsidP="004717EE">
      <w:pPr>
        <w:rPr>
          <w:sz w:val="20"/>
          <w:szCs w:val="20"/>
        </w:rPr>
      </w:pPr>
    </w:p>
    <w:p w:rsidR="004717EE" w:rsidRPr="004717EE" w:rsidRDefault="004717EE" w:rsidP="004717EE">
      <w:pPr>
        <w:rPr>
          <w:szCs w:val="20"/>
        </w:rPr>
      </w:pPr>
      <w:r w:rsidRPr="004717EE">
        <w:rPr>
          <w:szCs w:val="20"/>
        </w:rPr>
        <w:t xml:space="preserve">De </w:t>
      </w:r>
      <w:r w:rsidRPr="004717EE">
        <w:rPr>
          <w:b/>
          <w:i/>
          <w:szCs w:val="20"/>
        </w:rPr>
        <w:t xml:space="preserve">standaard Zaak, - en Documentservices 1.0 </w:t>
      </w:r>
      <w:r w:rsidRPr="004717EE">
        <w:rPr>
          <w:szCs w:val="20"/>
        </w:rPr>
        <w:t xml:space="preserve">is op 5 juni 2013 formeel vastgesteld door de StUF Regiegroep. Daarmee heeft de standaard de status ‘In gebruik’ en wordt gemeenten aanbevolen om deze standaard te gebruiken. De Zaak- en Documentservices 1.0 is een aanscherping en inperking van StUF-ZKN 3.10 standaard. Het sectormodel StUF-Zaken (StUF-ZKN) is onderdeel van de StUF familie en staat op de ‘pas toe of leg uit’ lijst met Open Standaarden zoals vastgesteld door het Forum en College Standaardisatie. Binnen de Zaak- en Documentservices 1.0 wordt naast STUF-Zaken ook gebruik gemaakt van de internationale standaard CMIS. (Content Management </w:t>
      </w:r>
      <w:proofErr w:type="spellStart"/>
      <w:r w:rsidRPr="004717EE">
        <w:rPr>
          <w:szCs w:val="20"/>
        </w:rPr>
        <w:t>Interoperability</w:t>
      </w:r>
      <w:proofErr w:type="spellEnd"/>
      <w:r w:rsidRPr="004717EE">
        <w:rPr>
          <w:szCs w:val="20"/>
        </w:rPr>
        <w:t xml:space="preserve"> Services). Deze is verbijzonderd voor het werken met zaak gerelateerde documenten.</w:t>
      </w:r>
    </w:p>
    <w:p w:rsidR="004717EE" w:rsidRDefault="004717EE" w:rsidP="004717EE">
      <w:pPr>
        <w:rPr>
          <w:sz w:val="20"/>
          <w:szCs w:val="20"/>
        </w:rPr>
      </w:pPr>
    </w:p>
    <w:p w:rsidR="004717EE" w:rsidRPr="004717EE" w:rsidRDefault="004717EE" w:rsidP="004717EE">
      <w:pPr>
        <w:spacing w:line="240" w:lineRule="auto"/>
        <w:rPr>
          <w:szCs w:val="20"/>
        </w:rPr>
      </w:pPr>
      <w:r w:rsidRPr="004717EE">
        <w:rPr>
          <w:szCs w:val="20"/>
        </w:rPr>
        <w:t>De specificatie van de Zaak-Documentservices 1.0 is te vinden op:</w:t>
      </w:r>
    </w:p>
    <w:p w:rsidR="004717EE" w:rsidRPr="004717EE" w:rsidRDefault="005B2B60" w:rsidP="004717EE">
      <w:pPr>
        <w:spacing w:line="240" w:lineRule="auto"/>
        <w:rPr>
          <w:szCs w:val="20"/>
        </w:rPr>
      </w:pPr>
      <w:hyperlink r:id="rId24" w:history="1">
        <w:r w:rsidR="004717EE" w:rsidRPr="00FF1399">
          <w:rPr>
            <w:rStyle w:val="Hyperlink"/>
            <w:szCs w:val="20"/>
          </w:rPr>
          <w:t>https://new.kinggemeenten.nl/gemma/stuf/koppelvlakken/zs-dms</w:t>
        </w:r>
      </w:hyperlink>
    </w:p>
    <w:p w:rsidR="004717EE" w:rsidRPr="004717EE" w:rsidRDefault="004717EE" w:rsidP="004717EE">
      <w:pPr>
        <w:spacing w:line="240" w:lineRule="auto"/>
        <w:rPr>
          <w:szCs w:val="20"/>
        </w:rPr>
      </w:pPr>
    </w:p>
    <w:p w:rsidR="004717EE" w:rsidRPr="004717EE" w:rsidRDefault="004717EE" w:rsidP="004717EE">
      <w:pPr>
        <w:spacing w:line="240" w:lineRule="auto"/>
        <w:rPr>
          <w:szCs w:val="20"/>
        </w:rPr>
      </w:pPr>
      <w:r w:rsidRPr="004717EE">
        <w:rPr>
          <w:szCs w:val="20"/>
        </w:rPr>
        <w:t>Voor een juiste toepassing van de standaard Zaak</w:t>
      </w:r>
      <w:r w:rsidR="006D47C0">
        <w:rPr>
          <w:szCs w:val="20"/>
        </w:rPr>
        <w:t>-</w:t>
      </w:r>
      <w:r w:rsidRPr="004717EE">
        <w:rPr>
          <w:szCs w:val="20"/>
        </w:rPr>
        <w:t>Documentservices worden door KING compliancy instrumenten ontwikkeld met als doel interoperabiliteitsproblemen tussen applicaties bij gemeenten preventief te verminderen.</w:t>
      </w:r>
      <w:r w:rsidRPr="004717EE">
        <w:rPr>
          <w:sz w:val="16"/>
        </w:rPr>
        <w:t xml:space="preserve"> </w:t>
      </w:r>
      <w:r w:rsidRPr="004717EE">
        <w:rPr>
          <w:szCs w:val="20"/>
        </w:rPr>
        <w:t>In paragraaf 1.2 is aangegeven wanneer een softwareproduct compliant is aan de Zaak- en Documentservices 1.0.</w:t>
      </w:r>
    </w:p>
    <w:p w:rsidR="004717EE" w:rsidRPr="004717EE" w:rsidRDefault="004717EE" w:rsidP="004717EE">
      <w:pPr>
        <w:spacing w:line="240" w:lineRule="auto"/>
        <w:rPr>
          <w:sz w:val="22"/>
          <w:szCs w:val="24"/>
        </w:rPr>
      </w:pPr>
    </w:p>
    <w:p w:rsidR="004717EE" w:rsidRPr="004717EE" w:rsidRDefault="004717EE" w:rsidP="004717EE">
      <w:pPr>
        <w:spacing w:line="240" w:lineRule="auto"/>
        <w:rPr>
          <w:szCs w:val="20"/>
        </w:rPr>
      </w:pPr>
      <w:r w:rsidRPr="004717EE">
        <w:rPr>
          <w:szCs w:val="20"/>
        </w:rPr>
        <w:t xml:space="preserve">KING adviseert gemeenten bij aanschaf van software die moet voldoen aan deze standaard gebruik te maken van de Handreiking Levering en Acceptatievoorwaarden ICT </w:t>
      </w:r>
      <w:hyperlink r:id="rId25" w:history="1">
        <w:r w:rsidRPr="00FF1399">
          <w:rPr>
            <w:rStyle w:val="Hyperlink"/>
            <w:szCs w:val="20"/>
          </w:rPr>
          <w:t>https://new.kinggemeenten.nl/operatie-nup/document/handreiking-leverings-en-acceptatievoorwaarden-ict</w:t>
        </w:r>
      </w:hyperlink>
    </w:p>
    <w:p w:rsidR="004717EE" w:rsidRPr="004717EE" w:rsidRDefault="004717EE" w:rsidP="004717EE">
      <w:pPr>
        <w:spacing w:line="240" w:lineRule="auto"/>
        <w:rPr>
          <w:szCs w:val="20"/>
        </w:rPr>
      </w:pPr>
      <w:r w:rsidRPr="004717EE">
        <w:rPr>
          <w:szCs w:val="20"/>
        </w:rPr>
        <w:t>Daarin zijn voorwaarden opgenomen over het gebruik van compliancy instrumenten.</w:t>
      </w:r>
    </w:p>
    <w:p w:rsidR="004717EE" w:rsidRPr="004717EE" w:rsidRDefault="004717EE" w:rsidP="004717EE">
      <w:pPr>
        <w:spacing w:line="240" w:lineRule="auto"/>
        <w:rPr>
          <w:szCs w:val="20"/>
        </w:rPr>
      </w:pPr>
    </w:p>
    <w:p w:rsidR="004717EE" w:rsidRPr="004717EE" w:rsidRDefault="004717EE" w:rsidP="004717EE">
      <w:pPr>
        <w:spacing w:line="240" w:lineRule="auto"/>
        <w:rPr>
          <w:szCs w:val="20"/>
        </w:rPr>
      </w:pPr>
      <w:r w:rsidRPr="004717EE">
        <w:rPr>
          <w:szCs w:val="20"/>
        </w:rPr>
        <w:t xml:space="preserve">Met meerdere leveranciers en gebruikersverenigingen zijn over het gebruik van deze compliancy instrumenten afspraken gemaakt in convenanten en addenda. In het addendum (Zaak-DMS) staan de afspraken over de Zaak-en Documentservices 1.0. Dit is te vinden op: </w:t>
      </w:r>
      <w:hyperlink r:id="rId26" w:history="1">
        <w:r w:rsidRPr="00FF1399">
          <w:rPr>
            <w:rStyle w:val="Hyperlink"/>
            <w:szCs w:val="20"/>
          </w:rPr>
          <w:t>http://new.kinggemeenten.nl/operatie-nup/document/addendum-zaak-dms</w:t>
        </w:r>
      </w:hyperlink>
      <w:r w:rsidRPr="00FF1399">
        <w:rPr>
          <w:sz w:val="20"/>
          <w:szCs w:val="20"/>
        </w:rPr>
        <w:t>.</w:t>
      </w:r>
    </w:p>
    <w:p w:rsidR="004717EE" w:rsidRPr="004717EE" w:rsidRDefault="004717EE" w:rsidP="004717EE">
      <w:pPr>
        <w:spacing w:line="240" w:lineRule="auto"/>
        <w:rPr>
          <w:szCs w:val="20"/>
        </w:rPr>
      </w:pPr>
      <w:r w:rsidRPr="004717EE">
        <w:rPr>
          <w:szCs w:val="20"/>
        </w:rPr>
        <w:t>De relevante afspraken uit dit addendum zijn in hoofdstuk 3 van dit document toegelicht.</w:t>
      </w:r>
    </w:p>
    <w:p w:rsidR="004717EE" w:rsidRPr="004717EE" w:rsidRDefault="004717EE" w:rsidP="004717EE">
      <w:pPr>
        <w:spacing w:line="240" w:lineRule="auto"/>
        <w:rPr>
          <w:szCs w:val="20"/>
        </w:rPr>
      </w:pPr>
    </w:p>
    <w:p w:rsidR="004717EE" w:rsidRPr="004717EE" w:rsidRDefault="004717EE" w:rsidP="004717EE">
      <w:pPr>
        <w:spacing w:line="240" w:lineRule="auto"/>
        <w:rPr>
          <w:szCs w:val="20"/>
        </w:rPr>
      </w:pPr>
      <w:r w:rsidRPr="004717EE">
        <w:rPr>
          <w:szCs w:val="20"/>
        </w:rPr>
        <w:t>De leveranciers die dit addendum hebben ondertekend staan op</w:t>
      </w:r>
    </w:p>
    <w:p w:rsidR="004717EE" w:rsidRPr="00FF1399" w:rsidRDefault="005B2B60" w:rsidP="004717EE">
      <w:pPr>
        <w:spacing w:line="240" w:lineRule="auto"/>
        <w:rPr>
          <w:sz w:val="20"/>
          <w:szCs w:val="20"/>
        </w:rPr>
      </w:pPr>
      <w:hyperlink r:id="rId27" w:history="1">
        <w:r w:rsidR="004717EE" w:rsidRPr="00FF1399">
          <w:rPr>
            <w:rStyle w:val="Hyperlink"/>
            <w:szCs w:val="20"/>
          </w:rPr>
          <w:t>http://new.kinggemeenten.nl/operatie-nup/ondersteuning/leveranciersmanagement</w:t>
        </w:r>
      </w:hyperlink>
    </w:p>
    <w:p w:rsidR="004717EE" w:rsidRPr="004717EE" w:rsidRDefault="004717EE" w:rsidP="004717EE">
      <w:pPr>
        <w:spacing w:line="240" w:lineRule="auto"/>
        <w:rPr>
          <w:szCs w:val="20"/>
        </w:rPr>
      </w:pPr>
    </w:p>
    <w:p w:rsidR="004717EE" w:rsidRPr="004717EE" w:rsidRDefault="004717EE" w:rsidP="004717EE">
      <w:pPr>
        <w:spacing w:line="240" w:lineRule="auto"/>
        <w:rPr>
          <w:szCs w:val="20"/>
        </w:rPr>
      </w:pPr>
      <w:r w:rsidRPr="004717EE">
        <w:rPr>
          <w:szCs w:val="20"/>
        </w:rPr>
        <w:t>Op 1 oktober 2013 heeft KING de technische professionals van leveranciers tekst en uitleg gegeven over het deze testset en het gebruik van het StUF</w:t>
      </w:r>
      <w:r w:rsidR="008F343B">
        <w:rPr>
          <w:szCs w:val="20"/>
        </w:rPr>
        <w:t xml:space="preserve"> T</w:t>
      </w:r>
      <w:r w:rsidRPr="004717EE">
        <w:rPr>
          <w:szCs w:val="20"/>
        </w:rPr>
        <w:t xml:space="preserve">estplatform. </w:t>
      </w:r>
    </w:p>
    <w:p w:rsidR="004717EE" w:rsidRPr="004717EE" w:rsidRDefault="004717EE" w:rsidP="004717EE">
      <w:pPr>
        <w:spacing w:line="240" w:lineRule="auto"/>
        <w:rPr>
          <w:szCs w:val="20"/>
        </w:rPr>
      </w:pPr>
    </w:p>
    <w:p w:rsidR="005E1354" w:rsidRDefault="004717EE" w:rsidP="004717EE">
      <w:pPr>
        <w:rPr>
          <w:szCs w:val="20"/>
        </w:rPr>
      </w:pPr>
      <w:r w:rsidRPr="004717EE">
        <w:rPr>
          <w:szCs w:val="20"/>
        </w:rPr>
        <w:t xml:space="preserve">Onderliggend document </w:t>
      </w:r>
      <w:bookmarkEnd w:id="5"/>
      <w:r w:rsidRPr="004717EE">
        <w:rPr>
          <w:szCs w:val="20"/>
        </w:rPr>
        <w:t>maakt deel uit van de compliancy instrumenten van KING.</w:t>
      </w:r>
      <w:r w:rsidR="005E1354">
        <w:rPr>
          <w:szCs w:val="20"/>
        </w:rPr>
        <w:br/>
      </w:r>
    </w:p>
    <w:p w:rsidR="005E1354" w:rsidRPr="00FF1399" w:rsidRDefault="005E1354" w:rsidP="005E1354">
      <w:pPr>
        <w:pStyle w:val="Kop2"/>
        <w:rPr>
          <w:sz w:val="22"/>
        </w:rPr>
      </w:pPr>
      <w:bookmarkStart w:id="6" w:name="_Toc371080791"/>
      <w:bookmarkStart w:id="7" w:name="_Toc404603563"/>
      <w:r w:rsidRPr="00FF1399">
        <w:rPr>
          <w:sz w:val="22"/>
        </w:rPr>
        <w:t>Doel van document</w:t>
      </w:r>
      <w:bookmarkEnd w:id="6"/>
      <w:bookmarkEnd w:id="7"/>
    </w:p>
    <w:p w:rsidR="005E1354" w:rsidRPr="005E1354" w:rsidRDefault="005E1354" w:rsidP="005E1354">
      <w:pPr>
        <w:rPr>
          <w:szCs w:val="20"/>
        </w:rPr>
      </w:pPr>
      <w:r w:rsidRPr="005E1354">
        <w:rPr>
          <w:szCs w:val="20"/>
        </w:rPr>
        <w:t xml:space="preserve">Doel van dit document is het definiëren van een standaard </w:t>
      </w:r>
      <w:proofErr w:type="spellStart"/>
      <w:r w:rsidRPr="005E1354">
        <w:rPr>
          <w:szCs w:val="20"/>
        </w:rPr>
        <w:t>testset</w:t>
      </w:r>
      <w:proofErr w:type="spellEnd"/>
      <w:r w:rsidRPr="005E1354">
        <w:rPr>
          <w:szCs w:val="20"/>
        </w:rPr>
        <w:t xml:space="preserve"> voor het testen van koppelingen die gebaseerd zijn op de Zaak- en Documentservices 1.0. Deze </w:t>
      </w:r>
      <w:proofErr w:type="spellStart"/>
      <w:r w:rsidRPr="005E1354">
        <w:rPr>
          <w:szCs w:val="20"/>
        </w:rPr>
        <w:t>testset</w:t>
      </w:r>
      <w:proofErr w:type="spellEnd"/>
      <w:r w:rsidRPr="005E1354">
        <w:rPr>
          <w:szCs w:val="20"/>
        </w:rPr>
        <w:t xml:space="preserve"> beschrijft de tests die </w:t>
      </w:r>
      <w:r w:rsidRPr="005E1354">
        <w:rPr>
          <w:szCs w:val="20"/>
        </w:rPr>
        <w:lastRenderedPageBreak/>
        <w:t xml:space="preserve">minimaal voorafgaand aan het in productienemen van (aangepaste of nieuwe) software door de betreffende softwareleverancier uitgevoerd moeten worden. </w:t>
      </w:r>
    </w:p>
    <w:p w:rsidR="005E1354" w:rsidRPr="005E1354" w:rsidRDefault="005E1354" w:rsidP="005E1354">
      <w:pPr>
        <w:rPr>
          <w:szCs w:val="20"/>
        </w:rPr>
      </w:pPr>
      <w:r w:rsidRPr="005E1354">
        <w:rPr>
          <w:szCs w:val="20"/>
        </w:rPr>
        <w:br/>
      </w:r>
      <w:r w:rsidRPr="005E1354">
        <w:rPr>
          <w:szCs w:val="20"/>
        </w:rPr>
        <w:t xml:space="preserve">De testen dienen uitgevoerd te worden conform onderliggend document en het bijgevoegd spreadsheet en met behulp en conform de voorwaarden van het </w:t>
      </w:r>
      <w:hyperlink r:id="rId28" w:history="1">
        <w:r w:rsidRPr="005E1354">
          <w:rPr>
            <w:szCs w:val="20"/>
          </w:rPr>
          <w:t>StUF Testplatform</w:t>
        </w:r>
      </w:hyperlink>
      <w:r w:rsidRPr="005E1354">
        <w:rPr>
          <w:szCs w:val="20"/>
        </w:rPr>
        <w:t xml:space="preserve">. </w:t>
      </w:r>
    </w:p>
    <w:p w:rsidR="005E1354" w:rsidRPr="005E1354" w:rsidRDefault="005E1354" w:rsidP="005E1354">
      <w:pPr>
        <w:rPr>
          <w:szCs w:val="20"/>
        </w:rPr>
      </w:pPr>
      <w:r w:rsidRPr="005E1354">
        <w:rPr>
          <w:szCs w:val="20"/>
        </w:rPr>
        <w:br/>
      </w:r>
      <w:r w:rsidRPr="005E1354">
        <w:rPr>
          <w:szCs w:val="20"/>
        </w:rPr>
        <w:t xml:space="preserve">Voor gebruik van deze </w:t>
      </w:r>
      <w:proofErr w:type="spellStart"/>
      <w:r w:rsidRPr="005E1354">
        <w:rPr>
          <w:szCs w:val="20"/>
        </w:rPr>
        <w:t>testset</w:t>
      </w:r>
      <w:proofErr w:type="spellEnd"/>
      <w:r w:rsidRPr="005E1354">
        <w:rPr>
          <w:szCs w:val="20"/>
        </w:rPr>
        <w:t xml:space="preserve"> is een abonnement voor scenariotesten nodig.  Organisaties dienen voor zover nog geen abonnement hebben zich aan te melden. Zie </w:t>
      </w:r>
      <w:hyperlink r:id="rId29" w:history="1">
        <w:r w:rsidRPr="005E1354">
          <w:rPr>
            <w:szCs w:val="20"/>
          </w:rPr>
          <w:t>http://www.stuftestplatform.nl/</w:t>
        </w:r>
      </w:hyperlink>
      <w:r w:rsidRPr="005E1354">
        <w:rPr>
          <w:szCs w:val="20"/>
        </w:rPr>
        <w:t xml:space="preserve"> </w:t>
      </w:r>
    </w:p>
    <w:p w:rsidR="005E1354" w:rsidRPr="005E1354" w:rsidRDefault="005E1354" w:rsidP="005E1354">
      <w:pPr>
        <w:rPr>
          <w:szCs w:val="20"/>
        </w:rPr>
      </w:pPr>
      <w:r w:rsidRPr="005E1354">
        <w:rPr>
          <w:szCs w:val="20"/>
        </w:rPr>
        <w:t>Indien voldaan wordt aan alle eisen uit paragraaf 1.2 kan de betreffende leverancier aangeven dat het geteste softwareproduct compliant is aan de Zaak- en Documentservices 1.0.</w:t>
      </w:r>
    </w:p>
    <w:p w:rsidR="005E1354" w:rsidRPr="004717EE" w:rsidRDefault="005E1354" w:rsidP="004717EE">
      <w:pPr>
        <w:rPr>
          <w:sz w:val="16"/>
          <w:lang w:eastAsia="en-US"/>
        </w:rPr>
      </w:pPr>
    </w:p>
    <w:p w:rsidR="004717EE" w:rsidRPr="004717EE" w:rsidRDefault="004717EE" w:rsidP="004717EE">
      <w:pPr>
        <w:rPr>
          <w:lang w:eastAsia="en-US"/>
        </w:rPr>
      </w:pPr>
    </w:p>
    <w:p w:rsidR="004717EE" w:rsidRDefault="004717EE">
      <w:pPr>
        <w:contextualSpacing w:val="0"/>
        <w:rPr>
          <w:rFonts w:eastAsia="Calibri"/>
          <w:b/>
          <w:bCs/>
          <w:color w:val="003359"/>
          <w:sz w:val="24"/>
          <w:szCs w:val="24"/>
          <w:lang w:eastAsia="en-US"/>
        </w:rPr>
      </w:pPr>
      <w:bookmarkStart w:id="8" w:name="_Toc371080792"/>
      <w:r>
        <w:br w:type="page"/>
      </w:r>
    </w:p>
    <w:p w:rsidR="004717EE" w:rsidRPr="00FF1399" w:rsidRDefault="004717EE" w:rsidP="004717EE">
      <w:pPr>
        <w:pStyle w:val="Kop2"/>
        <w:rPr>
          <w:sz w:val="22"/>
        </w:rPr>
      </w:pPr>
      <w:bookmarkStart w:id="9" w:name="_Toc404603564"/>
      <w:r w:rsidRPr="00FF1399">
        <w:rPr>
          <w:sz w:val="22"/>
        </w:rPr>
        <w:lastRenderedPageBreak/>
        <w:t>Wanneer is een softwareproduct compliant</w:t>
      </w:r>
      <w:bookmarkEnd w:id="8"/>
      <w:bookmarkEnd w:id="9"/>
    </w:p>
    <w:p w:rsidR="004717EE" w:rsidRPr="004717EE" w:rsidRDefault="004717EE" w:rsidP="004717EE">
      <w:pPr>
        <w:rPr>
          <w:szCs w:val="20"/>
        </w:rPr>
      </w:pPr>
      <w:r w:rsidRPr="004717EE">
        <w:rPr>
          <w:szCs w:val="20"/>
        </w:rPr>
        <w:t>Een softwareproduct is compliant a</w:t>
      </w:r>
      <w:r w:rsidR="003E6332">
        <w:rPr>
          <w:szCs w:val="20"/>
        </w:rPr>
        <w:t>an de Zaak- en Documentservices</w:t>
      </w:r>
      <w:r w:rsidRPr="004717EE">
        <w:rPr>
          <w:szCs w:val="20"/>
        </w:rPr>
        <w:t>*, indien aan alle onderstaande vijf eisen wordt voldaan:</w:t>
      </w:r>
    </w:p>
    <w:tbl>
      <w:tblPr>
        <w:tblStyle w:val="Tabelraster"/>
        <w:tblW w:w="0" w:type="auto"/>
        <w:tblLook w:val="04A0" w:firstRow="1" w:lastRow="0" w:firstColumn="1" w:lastColumn="0" w:noHBand="0" w:noVBand="1"/>
      </w:tblPr>
      <w:tblGrid>
        <w:gridCol w:w="458"/>
        <w:gridCol w:w="8822"/>
      </w:tblGrid>
      <w:tr w:rsidR="004717EE" w:rsidRPr="004717EE" w:rsidTr="00A06710">
        <w:trPr>
          <w:trHeight w:val="284"/>
        </w:trPr>
        <w:tc>
          <w:tcPr>
            <w:tcW w:w="0" w:type="auto"/>
            <w:tcBorders>
              <w:top w:val="single" w:sz="4" w:space="0" w:color="auto"/>
              <w:left w:val="single" w:sz="4" w:space="0" w:color="auto"/>
              <w:bottom w:val="single" w:sz="4" w:space="0" w:color="auto"/>
              <w:right w:val="single" w:sz="4" w:space="0" w:color="auto"/>
            </w:tcBorders>
            <w:shd w:val="clear" w:color="auto" w:fill="003359"/>
            <w:vAlign w:val="center"/>
            <w:hideMark/>
          </w:tcPr>
          <w:p w:rsidR="004717EE" w:rsidRPr="002675CF" w:rsidRDefault="004717EE">
            <w:pPr>
              <w:spacing w:after="200" w:line="276" w:lineRule="auto"/>
              <w:jc w:val="center"/>
              <w:rPr>
                <w:rFonts w:asciiTheme="minorHAnsi" w:hAnsiTheme="minorHAnsi" w:cstheme="minorHAnsi"/>
                <w:b/>
                <w:kern w:val="32"/>
                <w:szCs w:val="20"/>
                <w:lang w:eastAsia="en-US"/>
              </w:rPr>
            </w:pPr>
            <w:proofErr w:type="spellStart"/>
            <w:r w:rsidRPr="002675CF">
              <w:rPr>
                <w:b/>
                <w:szCs w:val="20"/>
              </w:rPr>
              <w:t>Nr</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003359"/>
            <w:hideMark/>
          </w:tcPr>
          <w:p w:rsidR="004717EE" w:rsidRPr="002675CF" w:rsidRDefault="004717EE" w:rsidP="00FF1399">
            <w:pPr>
              <w:spacing w:after="200" w:line="360" w:lineRule="auto"/>
              <w:rPr>
                <w:rFonts w:asciiTheme="minorHAnsi" w:hAnsiTheme="minorHAnsi" w:cstheme="minorHAnsi"/>
                <w:b/>
                <w:kern w:val="32"/>
                <w:szCs w:val="20"/>
                <w:lang w:eastAsia="en-US"/>
              </w:rPr>
            </w:pPr>
            <w:r w:rsidRPr="002675CF">
              <w:rPr>
                <w:b/>
                <w:szCs w:val="20"/>
              </w:rPr>
              <w:t>Eis</w:t>
            </w:r>
          </w:p>
        </w:tc>
      </w:tr>
      <w:tr w:rsidR="004717EE" w:rsidRPr="004717EE"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4717EE" w:rsidRDefault="004717EE">
            <w:pPr>
              <w:spacing w:after="200" w:line="276" w:lineRule="auto"/>
              <w:jc w:val="center"/>
              <w:rPr>
                <w:rFonts w:asciiTheme="minorHAnsi" w:hAnsiTheme="minorHAnsi" w:cstheme="minorHAnsi"/>
                <w:kern w:val="32"/>
                <w:szCs w:val="20"/>
                <w:lang w:eastAsia="en-US"/>
              </w:rPr>
            </w:pPr>
            <w:r w:rsidRPr="004717EE">
              <w:rPr>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4717EE" w:rsidRDefault="004717EE">
            <w:pPr>
              <w:spacing w:after="200" w:line="276" w:lineRule="auto"/>
              <w:rPr>
                <w:rFonts w:asciiTheme="minorHAnsi" w:hAnsiTheme="minorHAnsi" w:cstheme="minorHAnsi"/>
                <w:kern w:val="32"/>
                <w:szCs w:val="20"/>
                <w:lang w:eastAsia="en-US"/>
              </w:rPr>
            </w:pPr>
            <w:r w:rsidRPr="004717EE">
              <w:rPr>
                <w:szCs w:val="20"/>
              </w:rPr>
              <w:t xml:space="preserve">Het betreffende softwareproduct getest is conform de eisen en voorwaarden uit onderliggende document inclusief de bijlagen en </w:t>
            </w:r>
          </w:p>
        </w:tc>
      </w:tr>
      <w:tr w:rsidR="004717EE" w:rsidRPr="004717EE"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4717EE" w:rsidRDefault="004717EE">
            <w:pPr>
              <w:spacing w:after="200" w:line="276" w:lineRule="auto"/>
              <w:jc w:val="center"/>
              <w:rPr>
                <w:rFonts w:asciiTheme="minorHAnsi" w:hAnsiTheme="minorHAnsi" w:cstheme="minorHAnsi"/>
                <w:kern w:val="32"/>
                <w:szCs w:val="20"/>
                <w:lang w:eastAsia="en-US"/>
              </w:rPr>
            </w:pPr>
            <w:r w:rsidRPr="004717EE">
              <w:rPr>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4717EE" w:rsidRDefault="004717EE">
            <w:pPr>
              <w:spacing w:after="200" w:line="276" w:lineRule="auto"/>
              <w:rPr>
                <w:rFonts w:asciiTheme="minorHAnsi" w:hAnsiTheme="minorHAnsi" w:cstheme="minorHAnsi"/>
                <w:kern w:val="32"/>
                <w:szCs w:val="20"/>
                <w:lang w:eastAsia="en-US"/>
              </w:rPr>
            </w:pPr>
            <w:r w:rsidRPr="004717EE">
              <w:rPr>
                <w:szCs w:val="20"/>
              </w:rPr>
              <w:t>De uitvoering heeft plaatsgevonden op en conform de voorwaarden van het StUF testplatform en</w:t>
            </w:r>
          </w:p>
        </w:tc>
      </w:tr>
      <w:tr w:rsidR="004717EE" w:rsidRPr="004717EE"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4717EE" w:rsidRDefault="004717EE">
            <w:pPr>
              <w:spacing w:after="200" w:line="276" w:lineRule="auto"/>
              <w:jc w:val="center"/>
              <w:rPr>
                <w:rFonts w:asciiTheme="minorHAnsi" w:hAnsiTheme="minorHAnsi" w:cstheme="minorHAnsi"/>
                <w:kern w:val="32"/>
                <w:szCs w:val="20"/>
                <w:lang w:eastAsia="en-US"/>
              </w:rPr>
            </w:pPr>
            <w:r w:rsidRPr="004717EE">
              <w:rPr>
                <w:szCs w:val="20"/>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4717EE" w:rsidRDefault="004717EE">
            <w:pPr>
              <w:spacing w:after="200" w:line="276" w:lineRule="auto"/>
              <w:rPr>
                <w:rFonts w:asciiTheme="minorHAnsi" w:hAnsiTheme="minorHAnsi" w:cstheme="minorHAnsi"/>
                <w:kern w:val="32"/>
                <w:szCs w:val="20"/>
                <w:lang w:eastAsia="en-US"/>
              </w:rPr>
            </w:pPr>
            <w:r w:rsidRPr="004717EE">
              <w:rPr>
                <w:szCs w:val="20"/>
              </w:rPr>
              <w:t xml:space="preserve">Een foutloos testresultaat is behaald en </w:t>
            </w:r>
          </w:p>
        </w:tc>
      </w:tr>
      <w:tr w:rsidR="004717EE" w:rsidRPr="004717EE"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4717EE" w:rsidRDefault="004717EE">
            <w:pPr>
              <w:spacing w:after="200" w:line="276" w:lineRule="auto"/>
              <w:jc w:val="center"/>
              <w:rPr>
                <w:rFonts w:asciiTheme="minorHAnsi" w:hAnsiTheme="minorHAnsi" w:cstheme="minorHAnsi"/>
                <w:kern w:val="32"/>
                <w:szCs w:val="20"/>
                <w:lang w:eastAsia="en-US"/>
              </w:rPr>
            </w:pPr>
            <w:r w:rsidRPr="004717EE">
              <w:rPr>
                <w:szCs w:val="20"/>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4717EE" w:rsidRDefault="004717EE">
            <w:pPr>
              <w:spacing w:after="200" w:line="276" w:lineRule="auto"/>
              <w:rPr>
                <w:rFonts w:asciiTheme="minorHAnsi" w:hAnsiTheme="minorHAnsi" w:cstheme="minorHAnsi"/>
                <w:kern w:val="32"/>
                <w:szCs w:val="20"/>
                <w:lang w:eastAsia="en-US"/>
              </w:rPr>
            </w:pPr>
            <w:r w:rsidRPr="004717EE">
              <w:rPr>
                <w:szCs w:val="20"/>
              </w:rPr>
              <w:t xml:space="preserve">Finale en authentieke testrapporten openbaar zijn gemaakt op het internet en </w:t>
            </w:r>
          </w:p>
        </w:tc>
      </w:tr>
      <w:tr w:rsidR="004717EE" w:rsidRPr="004717EE"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4717EE" w:rsidRDefault="004717EE">
            <w:pPr>
              <w:spacing w:after="200" w:line="276" w:lineRule="auto"/>
              <w:jc w:val="center"/>
              <w:rPr>
                <w:rFonts w:asciiTheme="minorHAnsi" w:hAnsiTheme="minorHAnsi" w:cstheme="minorHAnsi"/>
                <w:kern w:val="32"/>
                <w:szCs w:val="20"/>
                <w:lang w:eastAsia="en-US"/>
              </w:rPr>
            </w:pPr>
            <w:r w:rsidRPr="004717EE">
              <w:rPr>
                <w:szCs w:val="20"/>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8F343B" w:rsidRPr="008F343B" w:rsidRDefault="008F343B" w:rsidP="008F343B">
            <w:pPr>
              <w:shd w:val="clear" w:color="auto" w:fill="FFFFFF"/>
              <w:spacing w:before="100" w:beforeAutospacing="1" w:after="100" w:afterAutospacing="1" w:line="240" w:lineRule="auto"/>
              <w:contextualSpacing w:val="0"/>
              <w:rPr>
                <w:rFonts w:ascii="Arial" w:hAnsi="Arial" w:cs="Arial"/>
                <w:color w:val="000000"/>
                <w:sz w:val="24"/>
                <w:szCs w:val="24"/>
                <w:lang w:eastAsia="en-US"/>
              </w:rPr>
            </w:pPr>
            <w:r w:rsidRPr="008F343B">
              <w:rPr>
                <w:szCs w:val="20"/>
              </w:rPr>
              <w:t>In de GEMMA softwarecatalogus heeft u het auth</w:t>
            </w:r>
            <w:r>
              <w:rPr>
                <w:szCs w:val="20"/>
              </w:rPr>
              <w:t>entieke testrapport uit stap 4 gepubliceerd</w:t>
            </w:r>
            <w:r w:rsidRPr="008F343B">
              <w:rPr>
                <w:szCs w:val="20"/>
              </w:rPr>
              <w:t xml:space="preserve"> bij het betreffende softwareproduct en aangegeven (aangevinkt) dat u compliant bent.</w:t>
            </w:r>
          </w:p>
          <w:p w:rsidR="004717EE" w:rsidRPr="004717EE" w:rsidRDefault="004717EE">
            <w:pPr>
              <w:spacing w:after="200" w:line="276" w:lineRule="auto"/>
              <w:rPr>
                <w:rFonts w:asciiTheme="minorHAnsi" w:hAnsiTheme="minorHAnsi" w:cstheme="minorHAnsi"/>
                <w:kern w:val="32"/>
                <w:szCs w:val="20"/>
                <w:lang w:eastAsia="en-US"/>
              </w:rPr>
            </w:pPr>
            <w:r w:rsidRPr="004717EE">
              <w:rPr>
                <w:szCs w:val="20"/>
              </w:rPr>
              <w:t>is ingevuld.</w:t>
            </w:r>
          </w:p>
        </w:tc>
      </w:tr>
    </w:tbl>
    <w:p w:rsidR="004717EE" w:rsidRPr="004717EE" w:rsidRDefault="004717EE" w:rsidP="004717EE">
      <w:pPr>
        <w:spacing w:line="360" w:lineRule="auto"/>
        <w:ind w:left="360"/>
        <w:rPr>
          <w:rFonts w:asciiTheme="minorHAnsi" w:hAnsiTheme="minorHAnsi" w:cstheme="minorHAnsi"/>
          <w:kern w:val="32"/>
          <w:szCs w:val="20"/>
          <w:lang w:eastAsia="en-US"/>
        </w:rPr>
      </w:pPr>
    </w:p>
    <w:p w:rsidR="00FF1399" w:rsidRPr="006C3C34" w:rsidRDefault="004717EE" w:rsidP="004717EE">
      <w:pPr>
        <w:spacing w:line="360" w:lineRule="auto"/>
        <w:rPr>
          <w:i/>
          <w:szCs w:val="20"/>
        </w:rPr>
      </w:pPr>
      <w:r w:rsidRPr="006C3C34">
        <w:rPr>
          <w:i/>
          <w:szCs w:val="20"/>
        </w:rPr>
        <w:t>*) Hoewel een foutloos testresultaat van deze testset geen absolute zekerheid geeft van 100% interoperabiliteit tussen appli</w:t>
      </w:r>
      <w:bookmarkStart w:id="10" w:name="_GoBack"/>
      <w:bookmarkEnd w:id="10"/>
      <w:r w:rsidRPr="006C3C34">
        <w:rPr>
          <w:i/>
          <w:szCs w:val="20"/>
        </w:rPr>
        <w:t xml:space="preserve">caties geeft dit wel een goede indicatie van de kwaliteit van de ondersteuning van de standaard. </w:t>
      </w:r>
    </w:p>
    <w:p w:rsidR="00FF1399" w:rsidRDefault="00FF1399">
      <w:pPr>
        <w:contextualSpacing w:val="0"/>
        <w:rPr>
          <w:szCs w:val="20"/>
        </w:rPr>
      </w:pPr>
      <w:r>
        <w:rPr>
          <w:szCs w:val="20"/>
        </w:rPr>
        <w:br w:type="page"/>
      </w:r>
    </w:p>
    <w:p w:rsidR="00FF1399" w:rsidRDefault="00411974" w:rsidP="00FF1399">
      <w:pPr>
        <w:pStyle w:val="Kop1"/>
      </w:pPr>
      <w:bookmarkStart w:id="11" w:name="_Toc404603565"/>
      <w:r>
        <w:lastRenderedPageBreak/>
        <w:t xml:space="preserve">Specificatie van </w:t>
      </w:r>
      <w:proofErr w:type="spellStart"/>
      <w:r>
        <w:t>testset</w:t>
      </w:r>
      <w:bookmarkEnd w:id="11"/>
      <w:proofErr w:type="spellEnd"/>
    </w:p>
    <w:p w:rsidR="00023DA5" w:rsidRPr="00FF1399" w:rsidRDefault="00FF1399" w:rsidP="00023DA5">
      <w:pPr>
        <w:spacing w:line="240" w:lineRule="auto"/>
        <w:rPr>
          <w:szCs w:val="20"/>
        </w:rPr>
      </w:pPr>
      <w:r w:rsidRPr="00FF1399">
        <w:rPr>
          <w:szCs w:val="20"/>
        </w:rPr>
        <w:t xml:space="preserve">Leveranciers van gemeentelijke software dienen koppelingen te leveren die volledig voldoen aan de </w:t>
      </w:r>
      <w:r w:rsidR="006D47C0">
        <w:rPr>
          <w:szCs w:val="20"/>
        </w:rPr>
        <w:t>standaard</w:t>
      </w:r>
      <w:r w:rsidRPr="00FF1399">
        <w:rPr>
          <w:szCs w:val="20"/>
        </w:rPr>
        <w:t xml:space="preserve">. Afhankelijk van de GEMMA referentiecomponent(en) die een </w:t>
      </w:r>
      <w:r w:rsidR="00023DA5">
        <w:rPr>
          <w:szCs w:val="20"/>
        </w:rPr>
        <w:t xml:space="preserve">softwareproduct </w:t>
      </w:r>
      <w:r w:rsidRPr="00FF1399">
        <w:rPr>
          <w:szCs w:val="20"/>
        </w:rPr>
        <w:t>invult binnen het toepassingsgebied van de standaard stelt de standaard andere eisen. Daardoor is de testscope niet voor alle applicaties gelijk.</w:t>
      </w:r>
    </w:p>
    <w:p w:rsidR="00023DA5" w:rsidRPr="004717EE" w:rsidRDefault="00023DA5" w:rsidP="006264D3">
      <w:pPr>
        <w:spacing w:line="240" w:lineRule="auto"/>
        <w:rPr>
          <w:szCs w:val="20"/>
        </w:rPr>
      </w:pPr>
    </w:p>
    <w:p w:rsidR="00101CDC" w:rsidRDefault="00023DA5" w:rsidP="00101CDC">
      <w:pPr>
        <w:spacing w:line="240" w:lineRule="auto"/>
        <w:rPr>
          <w:szCs w:val="20"/>
        </w:rPr>
      </w:pPr>
      <w:r>
        <w:rPr>
          <w:szCs w:val="20"/>
        </w:rPr>
        <w:t>D</w:t>
      </w:r>
      <w:r w:rsidR="00101CDC">
        <w:rPr>
          <w:szCs w:val="20"/>
        </w:rPr>
        <w:t>e Zaak- en Documentservices specificeert de koppeling tussen vier referentiecomponenten</w:t>
      </w:r>
      <w:r w:rsidR="00246428">
        <w:rPr>
          <w:szCs w:val="20"/>
        </w:rPr>
        <w:t>/ rollen</w:t>
      </w:r>
      <w:r w:rsidR="003548EF">
        <w:rPr>
          <w:szCs w:val="20"/>
        </w:rPr>
        <w:t xml:space="preserve"> </w:t>
      </w:r>
      <w:r w:rsidR="003548EF">
        <w:rPr>
          <w:rStyle w:val="Voetnootmarkering"/>
          <w:szCs w:val="20"/>
        </w:rPr>
        <w:footnoteReference w:id="1"/>
      </w:r>
      <w:r w:rsidR="00101CDC">
        <w:rPr>
          <w:szCs w:val="20"/>
        </w:rPr>
        <w:t>. Dit zijn:</w:t>
      </w:r>
    </w:p>
    <w:p w:rsidR="00101CDC" w:rsidRPr="008F343B" w:rsidRDefault="00101CDC" w:rsidP="00C95768">
      <w:pPr>
        <w:pStyle w:val="Lijstalinea"/>
        <w:numPr>
          <w:ilvl w:val="0"/>
          <w:numId w:val="9"/>
        </w:numPr>
        <w:spacing w:line="240" w:lineRule="auto"/>
        <w:rPr>
          <w:szCs w:val="20"/>
        </w:rPr>
      </w:pPr>
      <w:r w:rsidRPr="008F343B">
        <w:rPr>
          <w:szCs w:val="20"/>
        </w:rPr>
        <w:t xml:space="preserve">Zaakservice </w:t>
      </w:r>
      <w:proofErr w:type="spellStart"/>
      <w:r w:rsidRPr="008F343B">
        <w:rPr>
          <w:szCs w:val="20"/>
        </w:rPr>
        <w:t>consumer</w:t>
      </w:r>
      <w:proofErr w:type="spellEnd"/>
    </w:p>
    <w:p w:rsidR="00101CDC" w:rsidRPr="008F343B" w:rsidRDefault="00101CDC" w:rsidP="00C95768">
      <w:pPr>
        <w:pStyle w:val="Lijstalinea"/>
        <w:numPr>
          <w:ilvl w:val="0"/>
          <w:numId w:val="9"/>
        </w:numPr>
        <w:spacing w:line="240" w:lineRule="auto"/>
        <w:rPr>
          <w:szCs w:val="20"/>
        </w:rPr>
      </w:pPr>
      <w:r w:rsidRPr="008F343B">
        <w:rPr>
          <w:szCs w:val="20"/>
        </w:rPr>
        <w:t xml:space="preserve">Documentservice </w:t>
      </w:r>
      <w:proofErr w:type="spellStart"/>
      <w:r w:rsidRPr="008F343B">
        <w:rPr>
          <w:szCs w:val="20"/>
        </w:rPr>
        <w:t>consumer</w:t>
      </w:r>
      <w:proofErr w:type="spellEnd"/>
    </w:p>
    <w:p w:rsidR="00101CDC" w:rsidRPr="008F343B" w:rsidRDefault="00101CDC" w:rsidP="00C95768">
      <w:pPr>
        <w:pStyle w:val="Lijstalinea"/>
        <w:numPr>
          <w:ilvl w:val="0"/>
          <w:numId w:val="9"/>
        </w:numPr>
        <w:spacing w:line="240" w:lineRule="auto"/>
        <w:rPr>
          <w:szCs w:val="20"/>
        </w:rPr>
      </w:pPr>
      <w:r w:rsidRPr="008F343B">
        <w:rPr>
          <w:szCs w:val="20"/>
        </w:rPr>
        <w:t>Zaaksysteem</w:t>
      </w:r>
    </w:p>
    <w:p w:rsidR="00101CDC" w:rsidRPr="008F343B" w:rsidRDefault="00101CDC" w:rsidP="00C95768">
      <w:pPr>
        <w:pStyle w:val="Lijstalinea"/>
        <w:numPr>
          <w:ilvl w:val="0"/>
          <w:numId w:val="9"/>
        </w:numPr>
        <w:spacing w:line="240" w:lineRule="auto"/>
        <w:rPr>
          <w:szCs w:val="20"/>
        </w:rPr>
      </w:pPr>
      <w:r w:rsidRPr="008F343B">
        <w:rPr>
          <w:szCs w:val="20"/>
        </w:rPr>
        <w:t>Document management systeem</w:t>
      </w:r>
    </w:p>
    <w:p w:rsidR="00101CDC" w:rsidRDefault="00101CDC" w:rsidP="00101CDC">
      <w:pPr>
        <w:spacing w:line="240" w:lineRule="auto"/>
        <w:rPr>
          <w:sz w:val="20"/>
          <w:szCs w:val="20"/>
        </w:rPr>
      </w:pPr>
    </w:p>
    <w:p w:rsidR="007559D7" w:rsidRPr="008F343B" w:rsidRDefault="00101CDC" w:rsidP="00FF1399">
      <w:pPr>
        <w:spacing w:line="240" w:lineRule="auto"/>
        <w:rPr>
          <w:szCs w:val="20"/>
        </w:rPr>
      </w:pPr>
      <w:r w:rsidRPr="008F343B">
        <w:rPr>
          <w:szCs w:val="20"/>
        </w:rPr>
        <w:t>Onderstaande afbeelding geeft een overzicht van de applicatie architectuur.</w:t>
      </w:r>
    </w:p>
    <w:p w:rsidR="00FF1399" w:rsidRDefault="00FF1399" w:rsidP="00FF1399">
      <w:pPr>
        <w:spacing w:line="240" w:lineRule="auto"/>
        <w:rPr>
          <w:sz w:val="20"/>
          <w:szCs w:val="20"/>
        </w:rPr>
      </w:pPr>
    </w:p>
    <w:p w:rsidR="007559D7" w:rsidRPr="00F242B5" w:rsidRDefault="005B2B60" w:rsidP="00DA0A15">
      <w:pPr>
        <w:pStyle w:val="tabel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0;margin-top:.55pt;width:333.3pt;height:225.8pt;z-index:251669504;mso-position-horizontal:left">
            <v:imagedata r:id="rId30" o:title=""/>
            <w10:wrap type="square" side="right"/>
          </v:shape>
          <o:OLEObject Type="Embed" ProgID="Visio.Drawing.11" ShapeID="_x0000_s1031" DrawAspect="Content" ObjectID="_1478349972" r:id="rId31"/>
        </w:pict>
      </w:r>
      <w:r w:rsidR="00082DAE">
        <w:br w:type="textWrapping" w:clear="all"/>
      </w:r>
      <w:r w:rsidR="007A5697">
        <w:rPr>
          <w:szCs w:val="16"/>
        </w:rPr>
        <w:t xml:space="preserve">Figuur </w:t>
      </w:r>
      <w:r w:rsidR="0097651B">
        <w:rPr>
          <w:bCs/>
          <w:color w:val="E37222"/>
          <w:szCs w:val="16"/>
        </w:rPr>
        <w:fldChar w:fldCharType="begin"/>
      </w:r>
      <w:r w:rsidR="007A5697">
        <w:rPr>
          <w:szCs w:val="16"/>
        </w:rPr>
        <w:instrText xml:space="preserve"> SEQ Figuur \* ARABIC </w:instrText>
      </w:r>
      <w:r w:rsidR="0097651B">
        <w:rPr>
          <w:bCs/>
          <w:color w:val="E37222"/>
          <w:szCs w:val="16"/>
        </w:rPr>
        <w:fldChar w:fldCharType="separate"/>
      </w:r>
      <w:r w:rsidR="007A5697">
        <w:rPr>
          <w:noProof/>
          <w:szCs w:val="16"/>
        </w:rPr>
        <w:t>1</w:t>
      </w:r>
      <w:r w:rsidR="0097651B">
        <w:rPr>
          <w:bCs/>
          <w:color w:val="E37222"/>
          <w:szCs w:val="16"/>
        </w:rPr>
        <w:fldChar w:fldCharType="end"/>
      </w:r>
      <w:r w:rsidR="007A5697">
        <w:rPr>
          <w:szCs w:val="16"/>
        </w:rPr>
        <w:t>: Applicatie archi</w:t>
      </w:r>
      <w:r w:rsidR="00F242B5">
        <w:rPr>
          <w:szCs w:val="16"/>
        </w:rPr>
        <w:t>tectuur</w:t>
      </w:r>
      <w:r w:rsidR="00F242B5">
        <w:rPr>
          <w:szCs w:val="16"/>
        </w:rPr>
        <w:br/>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52"/>
        <w:gridCol w:w="3118"/>
      </w:tblGrid>
      <w:tr w:rsidR="007A5697" w:rsidTr="007A5697">
        <w:trPr>
          <w:trHeight w:val="378"/>
        </w:trPr>
        <w:tc>
          <w:tcPr>
            <w:tcW w:w="2943" w:type="dxa"/>
            <w:tcBorders>
              <w:top w:val="single" w:sz="4" w:space="0" w:color="auto"/>
              <w:left w:val="single" w:sz="4" w:space="0" w:color="auto"/>
              <w:bottom w:val="single" w:sz="4" w:space="0" w:color="auto"/>
              <w:right w:val="single" w:sz="4" w:space="0" w:color="auto"/>
            </w:tcBorders>
            <w:hideMark/>
          </w:tcPr>
          <w:p w:rsidR="007A5697" w:rsidRPr="008F343B" w:rsidRDefault="007A5697">
            <w:pPr>
              <w:spacing w:line="240" w:lineRule="auto"/>
              <w:rPr>
                <w:szCs w:val="20"/>
              </w:rPr>
            </w:pPr>
            <w:r w:rsidRPr="008F343B">
              <w:rPr>
                <w:szCs w:val="20"/>
              </w:rPr>
              <w:object w:dxaOrig="1180" w:dyaOrig="465">
                <v:shape id="_x0000_i1025" type="#_x0000_t75" style="width:69.5pt;height:27.55pt" o:ole="">
                  <v:imagedata r:id="rId32" o:title=""/>
                </v:shape>
                <o:OLEObject Type="Embed" ProgID="Visio.Drawing.11" ShapeID="_x0000_i1025" DrawAspect="Content" ObjectID="_1478349969" r:id="rId33"/>
              </w:object>
            </w:r>
          </w:p>
        </w:tc>
        <w:tc>
          <w:tcPr>
            <w:tcW w:w="2552" w:type="dxa"/>
            <w:tcBorders>
              <w:top w:val="single" w:sz="4" w:space="0" w:color="auto"/>
              <w:left w:val="single" w:sz="4" w:space="0" w:color="auto"/>
              <w:bottom w:val="single" w:sz="4" w:space="0" w:color="auto"/>
              <w:right w:val="single" w:sz="4" w:space="0" w:color="auto"/>
            </w:tcBorders>
            <w:hideMark/>
          </w:tcPr>
          <w:p w:rsidR="007A5697" w:rsidRPr="008F343B" w:rsidRDefault="007A5697">
            <w:pPr>
              <w:spacing w:line="240" w:lineRule="auto"/>
              <w:rPr>
                <w:szCs w:val="20"/>
              </w:rPr>
            </w:pPr>
            <w:r w:rsidRPr="008F343B">
              <w:rPr>
                <w:szCs w:val="20"/>
              </w:rPr>
              <w:t>“</w:t>
            </w:r>
            <w:proofErr w:type="spellStart"/>
            <w:r w:rsidRPr="008F343B">
              <w:rPr>
                <w:szCs w:val="20"/>
              </w:rPr>
              <w:t>Realizes</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rsidR="007A5697" w:rsidRPr="008F343B" w:rsidRDefault="007A5697">
            <w:pPr>
              <w:spacing w:line="240" w:lineRule="auto"/>
              <w:rPr>
                <w:szCs w:val="20"/>
              </w:rPr>
            </w:pPr>
            <w:r w:rsidRPr="008F343B">
              <w:rPr>
                <w:szCs w:val="20"/>
              </w:rPr>
              <w:t xml:space="preserve">De </w:t>
            </w:r>
            <w:proofErr w:type="spellStart"/>
            <w:r w:rsidRPr="008F343B">
              <w:rPr>
                <w:szCs w:val="20"/>
              </w:rPr>
              <w:t>refentiecomponent</w:t>
            </w:r>
            <w:proofErr w:type="spellEnd"/>
            <w:r w:rsidRPr="008F343B">
              <w:rPr>
                <w:szCs w:val="20"/>
              </w:rPr>
              <w:t xml:space="preserve"> moet deze services leveren</w:t>
            </w:r>
          </w:p>
        </w:tc>
      </w:tr>
      <w:tr w:rsidR="007A5697" w:rsidTr="007A5697">
        <w:tc>
          <w:tcPr>
            <w:tcW w:w="2943" w:type="dxa"/>
            <w:tcBorders>
              <w:top w:val="single" w:sz="4" w:space="0" w:color="auto"/>
              <w:left w:val="single" w:sz="4" w:space="0" w:color="auto"/>
              <w:bottom w:val="single" w:sz="4" w:space="0" w:color="auto"/>
              <w:right w:val="single" w:sz="4" w:space="0" w:color="auto"/>
            </w:tcBorders>
            <w:hideMark/>
          </w:tcPr>
          <w:p w:rsidR="007A5697" w:rsidRPr="008F343B" w:rsidRDefault="007A5697">
            <w:pPr>
              <w:spacing w:line="240" w:lineRule="auto"/>
              <w:rPr>
                <w:szCs w:val="20"/>
              </w:rPr>
            </w:pPr>
            <w:r w:rsidRPr="008F343B">
              <w:rPr>
                <w:szCs w:val="20"/>
              </w:rPr>
              <w:object w:dxaOrig="1180" w:dyaOrig="465">
                <v:shape id="_x0000_i1026" type="#_x0000_t75" style="width:69.5pt;height:27.55pt" o:ole="">
                  <v:imagedata r:id="rId34" o:title=""/>
                </v:shape>
                <o:OLEObject Type="Embed" ProgID="Visio.Drawing.11" ShapeID="_x0000_i1026" DrawAspect="Content" ObjectID="_1478349970" r:id="rId35"/>
              </w:object>
            </w:r>
          </w:p>
        </w:tc>
        <w:tc>
          <w:tcPr>
            <w:tcW w:w="2552" w:type="dxa"/>
            <w:tcBorders>
              <w:top w:val="single" w:sz="4" w:space="0" w:color="auto"/>
              <w:left w:val="single" w:sz="4" w:space="0" w:color="auto"/>
              <w:bottom w:val="single" w:sz="4" w:space="0" w:color="auto"/>
              <w:right w:val="single" w:sz="4" w:space="0" w:color="auto"/>
            </w:tcBorders>
            <w:hideMark/>
          </w:tcPr>
          <w:p w:rsidR="007A5697" w:rsidRPr="008F343B" w:rsidRDefault="007A5697">
            <w:pPr>
              <w:spacing w:line="240" w:lineRule="auto"/>
              <w:rPr>
                <w:szCs w:val="20"/>
              </w:rPr>
            </w:pPr>
            <w:r w:rsidRPr="008F343B">
              <w:rPr>
                <w:szCs w:val="20"/>
              </w:rPr>
              <w:t>“</w:t>
            </w:r>
            <w:proofErr w:type="spellStart"/>
            <w:r w:rsidRPr="008F343B">
              <w:rPr>
                <w:szCs w:val="20"/>
              </w:rPr>
              <w:t>Realizes</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rsidR="007A5697" w:rsidRPr="008F343B" w:rsidRDefault="007A5697">
            <w:pPr>
              <w:spacing w:line="240" w:lineRule="auto"/>
              <w:rPr>
                <w:szCs w:val="20"/>
              </w:rPr>
            </w:pPr>
            <w:r w:rsidRPr="008F343B">
              <w:rPr>
                <w:szCs w:val="20"/>
              </w:rPr>
              <w:t>De referentiecomponent mag optioneel deze services bieden</w:t>
            </w:r>
          </w:p>
        </w:tc>
      </w:tr>
      <w:tr w:rsidR="007A5697" w:rsidTr="007A5697">
        <w:tc>
          <w:tcPr>
            <w:tcW w:w="2943" w:type="dxa"/>
            <w:tcBorders>
              <w:top w:val="single" w:sz="4" w:space="0" w:color="auto"/>
              <w:left w:val="single" w:sz="4" w:space="0" w:color="auto"/>
              <w:bottom w:val="single" w:sz="4" w:space="0" w:color="auto"/>
              <w:right w:val="single" w:sz="4" w:space="0" w:color="auto"/>
            </w:tcBorders>
            <w:hideMark/>
          </w:tcPr>
          <w:p w:rsidR="007A5697" w:rsidRPr="008F343B" w:rsidRDefault="007A5697">
            <w:pPr>
              <w:spacing w:line="240" w:lineRule="auto"/>
              <w:rPr>
                <w:szCs w:val="20"/>
              </w:rPr>
            </w:pPr>
            <w:r w:rsidRPr="008F343B">
              <w:rPr>
                <w:szCs w:val="20"/>
              </w:rPr>
              <w:object w:dxaOrig="1031" w:dyaOrig="317">
                <v:shape id="_x0000_i1027" type="#_x0000_t75" style="width:61.35pt;height:18.15pt" o:ole="">
                  <v:imagedata r:id="rId36" o:title=""/>
                </v:shape>
                <o:OLEObject Type="Embed" ProgID="Visio.Drawing.11" ShapeID="_x0000_i1027" DrawAspect="Content" ObjectID="_1478349971" r:id="rId37"/>
              </w:object>
            </w:r>
          </w:p>
        </w:tc>
        <w:tc>
          <w:tcPr>
            <w:tcW w:w="2552" w:type="dxa"/>
            <w:tcBorders>
              <w:top w:val="single" w:sz="4" w:space="0" w:color="auto"/>
              <w:left w:val="single" w:sz="4" w:space="0" w:color="auto"/>
              <w:bottom w:val="single" w:sz="4" w:space="0" w:color="auto"/>
              <w:right w:val="single" w:sz="4" w:space="0" w:color="auto"/>
            </w:tcBorders>
            <w:hideMark/>
          </w:tcPr>
          <w:p w:rsidR="007A5697" w:rsidRPr="008F343B" w:rsidRDefault="007A5697">
            <w:pPr>
              <w:spacing w:line="240" w:lineRule="auto"/>
              <w:rPr>
                <w:szCs w:val="20"/>
              </w:rPr>
            </w:pPr>
            <w:r w:rsidRPr="008F343B">
              <w:rPr>
                <w:szCs w:val="20"/>
              </w:rPr>
              <w:t>“</w:t>
            </w:r>
            <w:proofErr w:type="spellStart"/>
            <w:r w:rsidRPr="008F343B">
              <w:rPr>
                <w:szCs w:val="20"/>
              </w:rPr>
              <w:t>Used</w:t>
            </w:r>
            <w:proofErr w:type="spellEnd"/>
            <w:r w:rsidRPr="008F343B">
              <w:rPr>
                <w:szCs w:val="20"/>
              </w:rPr>
              <w:t xml:space="preserve"> </w:t>
            </w:r>
            <w:proofErr w:type="spellStart"/>
            <w:r w:rsidRPr="008F343B">
              <w:rPr>
                <w:szCs w:val="20"/>
              </w:rPr>
              <w:t>by</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rsidR="007A5697" w:rsidRPr="008F343B" w:rsidRDefault="007A5697">
            <w:pPr>
              <w:spacing w:line="240" w:lineRule="auto"/>
              <w:rPr>
                <w:szCs w:val="20"/>
              </w:rPr>
            </w:pPr>
            <w:r w:rsidRPr="008F343B">
              <w:rPr>
                <w:szCs w:val="20"/>
              </w:rPr>
              <w:t>De referentiecomponent maakt gebruik van de services</w:t>
            </w:r>
          </w:p>
        </w:tc>
      </w:tr>
    </w:tbl>
    <w:p w:rsidR="00023DA5" w:rsidRDefault="00023DA5" w:rsidP="00023DA5">
      <w:pPr>
        <w:spacing w:line="240" w:lineRule="auto"/>
        <w:rPr>
          <w:szCs w:val="20"/>
        </w:rPr>
      </w:pPr>
    </w:p>
    <w:p w:rsidR="00023DA5" w:rsidRDefault="00023DA5" w:rsidP="00023DA5">
      <w:pPr>
        <w:spacing w:line="240" w:lineRule="auto"/>
        <w:rPr>
          <w:szCs w:val="20"/>
        </w:rPr>
      </w:pPr>
      <w:r>
        <w:rPr>
          <w:szCs w:val="20"/>
        </w:rPr>
        <w:t>In de volgende paragrafen wordt per referentiecomponent/rol beschreven</w:t>
      </w:r>
      <w:r w:rsidR="00A70C11">
        <w:rPr>
          <w:szCs w:val="20"/>
        </w:rPr>
        <w:t xml:space="preserve"> </w:t>
      </w:r>
      <w:r>
        <w:rPr>
          <w:szCs w:val="20"/>
        </w:rPr>
        <w:t>welke testen uitgevoerd moeten worden</w:t>
      </w:r>
      <w:r w:rsidR="00226353">
        <w:rPr>
          <w:szCs w:val="20"/>
        </w:rPr>
        <w:t>, de testscope</w:t>
      </w:r>
      <w:r>
        <w:rPr>
          <w:szCs w:val="20"/>
        </w:rPr>
        <w:t>. Indien een softwareproduct invulling geeft aan meerdere referentiecom</w:t>
      </w:r>
      <w:r w:rsidR="00226353">
        <w:rPr>
          <w:szCs w:val="20"/>
        </w:rPr>
        <w:t xml:space="preserve">ponenten dan is de testscope voor het softwareproduct gelijk aan de </w:t>
      </w:r>
      <w:r w:rsidR="00A70C11">
        <w:rPr>
          <w:szCs w:val="20"/>
        </w:rPr>
        <w:t xml:space="preserve">gezamenlijke </w:t>
      </w:r>
      <w:r w:rsidR="00226353">
        <w:rPr>
          <w:szCs w:val="20"/>
        </w:rPr>
        <w:t>testscope van alle ingevulde referentiecomponenten.</w:t>
      </w:r>
      <w:r w:rsidR="00A70C11">
        <w:rPr>
          <w:szCs w:val="20"/>
        </w:rPr>
        <w:t xml:space="preserve"> </w:t>
      </w:r>
      <w:r w:rsidRPr="00FF1399">
        <w:rPr>
          <w:szCs w:val="20"/>
        </w:rPr>
        <w:t>Bijvoorbeeld, als een softwareproduct zowel de functionaliteit levert van de referentiecomponent Zaaksysteem als van een Document Management systeem, dan dienen zowel de test</w:t>
      </w:r>
      <w:r w:rsidR="00A70C11">
        <w:rPr>
          <w:szCs w:val="20"/>
        </w:rPr>
        <w:t>en</w:t>
      </w:r>
      <w:r w:rsidRPr="00FF1399">
        <w:rPr>
          <w:szCs w:val="20"/>
        </w:rPr>
        <w:t xml:space="preserve"> van het referentiecomponent Zaaksysteem als Document Management systeem uitgevoerd te worden.</w:t>
      </w:r>
    </w:p>
    <w:p w:rsidR="00023DA5" w:rsidRDefault="00023DA5" w:rsidP="00023DA5">
      <w:pPr>
        <w:spacing w:line="240" w:lineRule="auto"/>
        <w:rPr>
          <w:szCs w:val="20"/>
        </w:rPr>
      </w:pPr>
    </w:p>
    <w:p w:rsidR="007559D7" w:rsidRPr="003548EF" w:rsidRDefault="00023DA5" w:rsidP="003548EF">
      <w:pPr>
        <w:spacing w:line="240" w:lineRule="auto"/>
        <w:rPr>
          <w:szCs w:val="20"/>
        </w:rPr>
      </w:pPr>
      <w:r w:rsidRPr="00FF1399">
        <w:rPr>
          <w:szCs w:val="20"/>
        </w:rPr>
        <w:lastRenderedPageBreak/>
        <w:t>Voor alle berichten die onderdeel uitmaken van de testscenario’s geldt dat deze aan de meest recente patch van de StUF ZKN 0310 schema’s moeten voldoen.</w:t>
      </w:r>
    </w:p>
    <w:p w:rsidR="00003401" w:rsidRPr="00FF1399" w:rsidRDefault="00776121" w:rsidP="00411974">
      <w:pPr>
        <w:pStyle w:val="Kop2"/>
      </w:pPr>
      <w:bookmarkStart w:id="12" w:name="_Toc404603566"/>
      <w:r>
        <w:t>Testscope</w:t>
      </w:r>
      <w:r w:rsidR="00003401">
        <w:t xml:space="preserve"> Zaakservice Consumer (</w:t>
      </w:r>
      <w:proofErr w:type="spellStart"/>
      <w:r w:rsidR="00003401">
        <w:t>ZsC</w:t>
      </w:r>
      <w:proofErr w:type="spellEnd"/>
      <w:r w:rsidR="00003401">
        <w:t>)</w:t>
      </w:r>
      <w:bookmarkEnd w:id="12"/>
    </w:p>
    <w:p w:rsidR="00EE4748" w:rsidRDefault="00003401" w:rsidP="00003401">
      <w:pPr>
        <w:rPr>
          <w:szCs w:val="20"/>
        </w:rPr>
      </w:pPr>
      <w:r w:rsidRPr="00003401">
        <w:rPr>
          <w:szCs w:val="20"/>
        </w:rPr>
        <w:t>Indien een softwareproduct invulling geeft aan de r</w:t>
      </w:r>
      <w:r w:rsidR="00776121">
        <w:rPr>
          <w:szCs w:val="20"/>
        </w:rPr>
        <w:t>ol</w:t>
      </w:r>
      <w:r w:rsidRPr="00003401">
        <w:rPr>
          <w:szCs w:val="20"/>
        </w:rPr>
        <w:t xml:space="preserve"> Zaakservice </w:t>
      </w:r>
      <w:proofErr w:type="spellStart"/>
      <w:r w:rsidRPr="00003401">
        <w:rPr>
          <w:szCs w:val="20"/>
        </w:rPr>
        <w:t>consumer</w:t>
      </w:r>
      <w:proofErr w:type="spellEnd"/>
      <w:r w:rsidRPr="00003401">
        <w:rPr>
          <w:szCs w:val="20"/>
        </w:rPr>
        <w:t xml:space="preserve"> en alle Zaakservices ondersteunt, </w:t>
      </w:r>
      <w:r w:rsidR="007F22D7">
        <w:rPr>
          <w:szCs w:val="20"/>
        </w:rPr>
        <w:t xml:space="preserve">dan moet op het StUF Testplatform de </w:t>
      </w:r>
      <w:proofErr w:type="spellStart"/>
      <w:r w:rsidR="007F22D7">
        <w:rPr>
          <w:szCs w:val="20"/>
        </w:rPr>
        <w:t>testset</w:t>
      </w:r>
      <w:proofErr w:type="spellEnd"/>
      <w:r w:rsidR="007F22D7">
        <w:rPr>
          <w:szCs w:val="20"/>
        </w:rPr>
        <w:t xml:space="preserve"> Zaak- en Documentservices uitgevoerd worden voor de rol van </w:t>
      </w:r>
      <w:r w:rsidR="00EE4748">
        <w:rPr>
          <w:szCs w:val="20"/>
        </w:rPr>
        <w:t xml:space="preserve">Zaak service </w:t>
      </w:r>
      <w:proofErr w:type="spellStart"/>
      <w:r w:rsidR="00EE4748">
        <w:rPr>
          <w:szCs w:val="20"/>
        </w:rPr>
        <w:t>consumers</w:t>
      </w:r>
      <w:proofErr w:type="spellEnd"/>
      <w:r w:rsidR="00EE4748">
        <w:rPr>
          <w:szCs w:val="20"/>
        </w:rPr>
        <w:t xml:space="preserve">. </w:t>
      </w:r>
      <w:r w:rsidRPr="00003401">
        <w:rPr>
          <w:szCs w:val="20"/>
        </w:rPr>
        <w:t xml:space="preserve"> </w:t>
      </w:r>
    </w:p>
    <w:p w:rsidR="00EE4748" w:rsidRDefault="00EE4748" w:rsidP="00003401">
      <w:pPr>
        <w:rPr>
          <w:szCs w:val="20"/>
        </w:rPr>
      </w:pPr>
    </w:p>
    <w:p w:rsidR="00003401" w:rsidRPr="00003401" w:rsidRDefault="00003401" w:rsidP="00003401">
      <w:pPr>
        <w:rPr>
          <w:szCs w:val="20"/>
        </w:rPr>
      </w:pPr>
      <w:r w:rsidRPr="00003401">
        <w:rPr>
          <w:szCs w:val="20"/>
        </w:rPr>
        <w:t xml:space="preserve">Tijdens de </w:t>
      </w:r>
      <w:proofErr w:type="spellStart"/>
      <w:r w:rsidR="005630A4">
        <w:rPr>
          <w:szCs w:val="20"/>
        </w:rPr>
        <w:t>testset</w:t>
      </w:r>
      <w:proofErr w:type="spellEnd"/>
      <w:r w:rsidRPr="00003401">
        <w:rPr>
          <w:szCs w:val="20"/>
        </w:rPr>
        <w:t xml:space="preserve"> uitvoering mogen geen fouten geconstateerd worden door het StUF Testplatform.</w:t>
      </w:r>
    </w:p>
    <w:p w:rsidR="00003401" w:rsidRPr="00003401" w:rsidRDefault="00003401" w:rsidP="00003401">
      <w:pPr>
        <w:rPr>
          <w:szCs w:val="20"/>
        </w:rPr>
      </w:pPr>
    </w:p>
    <w:p w:rsidR="005630A4" w:rsidRDefault="00003401">
      <w:pPr>
        <w:rPr>
          <w:szCs w:val="20"/>
        </w:rPr>
      </w:pPr>
      <w:r w:rsidRPr="00003401">
        <w:rPr>
          <w:szCs w:val="20"/>
        </w:rPr>
        <w:t>De Zaak- en Document services standaard schrijft niet voor dat een Zaakservice Consumer alle Zaakservices aan moet kunnen roepen. Indien de Zaakservice consumer slechts van een aantal services gebruik maakt</w:t>
      </w:r>
      <w:r w:rsidR="005630A4">
        <w:rPr>
          <w:szCs w:val="20"/>
        </w:rPr>
        <w:t xml:space="preserve"> dan kan de </w:t>
      </w:r>
      <w:proofErr w:type="spellStart"/>
      <w:r w:rsidR="005630A4">
        <w:rPr>
          <w:szCs w:val="20"/>
        </w:rPr>
        <w:t>testset</w:t>
      </w:r>
      <w:proofErr w:type="spellEnd"/>
      <w:r w:rsidR="005630A4">
        <w:rPr>
          <w:szCs w:val="20"/>
        </w:rPr>
        <w:t xml:space="preserve"> voor Zaakservice </w:t>
      </w:r>
      <w:proofErr w:type="spellStart"/>
      <w:r w:rsidR="005630A4">
        <w:rPr>
          <w:szCs w:val="20"/>
        </w:rPr>
        <w:t>consumers</w:t>
      </w:r>
      <w:proofErr w:type="spellEnd"/>
      <w:r w:rsidR="005630A4">
        <w:rPr>
          <w:szCs w:val="20"/>
        </w:rPr>
        <w:t xml:space="preserve"> niet uitgevoerd worden. In dat geval maakt u als leverancier een ‘eigen </w:t>
      </w:r>
      <w:proofErr w:type="spellStart"/>
      <w:r w:rsidR="005630A4">
        <w:rPr>
          <w:szCs w:val="20"/>
        </w:rPr>
        <w:t>testset</w:t>
      </w:r>
      <w:proofErr w:type="spellEnd"/>
      <w:r w:rsidR="005630A4">
        <w:rPr>
          <w:szCs w:val="20"/>
        </w:rPr>
        <w:t xml:space="preserve">’ in het StUF Testplatform. In deze </w:t>
      </w:r>
      <w:proofErr w:type="spellStart"/>
      <w:r w:rsidR="005630A4">
        <w:rPr>
          <w:szCs w:val="20"/>
        </w:rPr>
        <w:t>t</w:t>
      </w:r>
      <w:r w:rsidR="00170AB9">
        <w:rPr>
          <w:szCs w:val="20"/>
        </w:rPr>
        <w:t>estset</w:t>
      </w:r>
      <w:proofErr w:type="spellEnd"/>
      <w:r w:rsidR="00170AB9">
        <w:rPr>
          <w:szCs w:val="20"/>
        </w:rPr>
        <w:t xml:space="preserve"> voegt u voor elke service die uw softwareproduct ondersteunt het gelijknamige testscenario toe. De volgende scenario’s zijn beschikbaar in het StUF Testplatform voor de rol van Zaakservice Consumer:</w:t>
      </w:r>
    </w:p>
    <w:p w:rsidR="00170AB9" w:rsidRDefault="00170AB9" w:rsidP="00C95768">
      <w:pPr>
        <w:pStyle w:val="Lijstalinea"/>
        <w:numPr>
          <w:ilvl w:val="0"/>
          <w:numId w:val="11"/>
        </w:numPr>
        <w:rPr>
          <w:szCs w:val="20"/>
        </w:rPr>
      </w:pPr>
      <w:r w:rsidRPr="00D56448">
        <w:rPr>
          <w:szCs w:val="20"/>
        </w:rPr>
        <w:t>Genereer Zaakidentificatie</w:t>
      </w:r>
      <w:r>
        <w:rPr>
          <w:szCs w:val="20"/>
        </w:rPr>
        <w:t xml:space="preserve"> (C)</w:t>
      </w:r>
    </w:p>
    <w:p w:rsidR="00170AB9" w:rsidRDefault="00170AB9" w:rsidP="00C95768">
      <w:pPr>
        <w:pStyle w:val="Lijstalinea"/>
        <w:numPr>
          <w:ilvl w:val="0"/>
          <w:numId w:val="11"/>
        </w:numPr>
        <w:rPr>
          <w:szCs w:val="20"/>
        </w:rPr>
      </w:pPr>
      <w:r w:rsidRPr="00D56448">
        <w:rPr>
          <w:szCs w:val="20"/>
        </w:rPr>
        <w:t>Creëer Zaak</w:t>
      </w:r>
      <w:r>
        <w:rPr>
          <w:szCs w:val="20"/>
        </w:rPr>
        <w:t xml:space="preserve"> (C)</w:t>
      </w:r>
    </w:p>
    <w:p w:rsidR="00170AB9" w:rsidRDefault="00170AB9" w:rsidP="00C95768">
      <w:pPr>
        <w:pStyle w:val="Lijstalinea"/>
        <w:numPr>
          <w:ilvl w:val="0"/>
          <w:numId w:val="11"/>
        </w:numPr>
        <w:rPr>
          <w:szCs w:val="20"/>
        </w:rPr>
      </w:pPr>
      <w:r w:rsidRPr="00D56448">
        <w:rPr>
          <w:szCs w:val="20"/>
        </w:rPr>
        <w:t>Update Zaak</w:t>
      </w:r>
      <w:r>
        <w:rPr>
          <w:szCs w:val="20"/>
        </w:rPr>
        <w:t xml:space="preserve"> (C)</w:t>
      </w:r>
    </w:p>
    <w:p w:rsidR="00170AB9" w:rsidRDefault="00170AB9" w:rsidP="00C95768">
      <w:pPr>
        <w:pStyle w:val="Lijstalinea"/>
        <w:numPr>
          <w:ilvl w:val="0"/>
          <w:numId w:val="11"/>
        </w:numPr>
        <w:rPr>
          <w:szCs w:val="20"/>
        </w:rPr>
      </w:pPr>
      <w:r w:rsidRPr="00D56448">
        <w:rPr>
          <w:szCs w:val="20"/>
        </w:rPr>
        <w:t>Geef Zaakdetails</w:t>
      </w:r>
      <w:r>
        <w:rPr>
          <w:szCs w:val="20"/>
        </w:rPr>
        <w:t xml:space="preserve"> (C)</w:t>
      </w:r>
    </w:p>
    <w:p w:rsidR="00170AB9" w:rsidRDefault="00170AB9" w:rsidP="00C95768">
      <w:pPr>
        <w:pStyle w:val="Lijstalinea"/>
        <w:numPr>
          <w:ilvl w:val="0"/>
          <w:numId w:val="11"/>
        </w:numPr>
        <w:rPr>
          <w:szCs w:val="20"/>
        </w:rPr>
      </w:pPr>
      <w:r w:rsidRPr="00D56448">
        <w:rPr>
          <w:szCs w:val="20"/>
        </w:rPr>
        <w:t>Actualiseer Zaakstatus</w:t>
      </w:r>
      <w:r>
        <w:rPr>
          <w:szCs w:val="20"/>
        </w:rPr>
        <w:t xml:space="preserve"> (C)</w:t>
      </w:r>
    </w:p>
    <w:p w:rsidR="005630A4" w:rsidRPr="007F22D7" w:rsidRDefault="00170AB9" w:rsidP="00C95768">
      <w:pPr>
        <w:pStyle w:val="Lijstalinea"/>
        <w:numPr>
          <w:ilvl w:val="0"/>
          <w:numId w:val="11"/>
        </w:numPr>
        <w:rPr>
          <w:szCs w:val="20"/>
        </w:rPr>
      </w:pPr>
      <w:r w:rsidRPr="00D56448">
        <w:rPr>
          <w:szCs w:val="20"/>
        </w:rPr>
        <w:t>Geef Zaakstatus</w:t>
      </w:r>
      <w:r>
        <w:rPr>
          <w:szCs w:val="20"/>
        </w:rPr>
        <w:t xml:space="preserve"> (C)</w:t>
      </w:r>
      <w:r w:rsidRPr="007F22D7">
        <w:rPr>
          <w:szCs w:val="20"/>
        </w:rPr>
        <w:t xml:space="preserve"> </w:t>
      </w:r>
    </w:p>
    <w:p w:rsidR="00003401" w:rsidRDefault="00342B3B" w:rsidP="00411974">
      <w:pPr>
        <w:pStyle w:val="Kop2"/>
      </w:pPr>
      <w:bookmarkStart w:id="13" w:name="_Toc404603567"/>
      <w:r>
        <w:t>Testscope</w:t>
      </w:r>
      <w:r w:rsidR="00003401">
        <w:t xml:space="preserve"> Zaaksysteem (ZS)</w:t>
      </w:r>
      <w:bookmarkEnd w:id="13"/>
    </w:p>
    <w:p w:rsidR="00342B3B" w:rsidRDefault="00342B3B" w:rsidP="00342B3B">
      <w:pPr>
        <w:rPr>
          <w:szCs w:val="20"/>
        </w:rPr>
      </w:pPr>
      <w:r w:rsidRPr="00342B3B">
        <w:rPr>
          <w:szCs w:val="20"/>
        </w:rPr>
        <w:t xml:space="preserve">Indien een softwareproduct invulling geeft aan de </w:t>
      </w:r>
      <w:r>
        <w:rPr>
          <w:szCs w:val="20"/>
        </w:rPr>
        <w:t>referentiecomponent</w:t>
      </w:r>
      <w:r w:rsidRPr="00342B3B">
        <w:rPr>
          <w:szCs w:val="20"/>
        </w:rPr>
        <w:t xml:space="preserve"> </w:t>
      </w:r>
      <w:r>
        <w:rPr>
          <w:szCs w:val="20"/>
        </w:rPr>
        <w:t xml:space="preserve">Zaaksysteem, dan moet op het StUF Testplatform de </w:t>
      </w:r>
      <w:proofErr w:type="spellStart"/>
      <w:r>
        <w:rPr>
          <w:szCs w:val="20"/>
        </w:rPr>
        <w:t>testset</w:t>
      </w:r>
      <w:proofErr w:type="spellEnd"/>
      <w:r>
        <w:rPr>
          <w:szCs w:val="20"/>
        </w:rPr>
        <w:t xml:space="preserve"> Zaak- en Documentservices uitgevoerd worden voor de referentiecomponent Zaaksysteem.</w:t>
      </w:r>
    </w:p>
    <w:p w:rsidR="00342B3B" w:rsidRPr="00342B3B" w:rsidRDefault="00342B3B" w:rsidP="00342B3B">
      <w:pPr>
        <w:rPr>
          <w:szCs w:val="20"/>
        </w:rPr>
      </w:pPr>
    </w:p>
    <w:p w:rsidR="00342B3B" w:rsidRDefault="00342B3B" w:rsidP="00342B3B">
      <w:pPr>
        <w:rPr>
          <w:szCs w:val="20"/>
        </w:rPr>
      </w:pPr>
      <w:r w:rsidRPr="00342B3B">
        <w:rPr>
          <w:szCs w:val="20"/>
        </w:rPr>
        <w:t xml:space="preserve">Tijdens de </w:t>
      </w:r>
      <w:proofErr w:type="spellStart"/>
      <w:r w:rsidRPr="00342B3B">
        <w:rPr>
          <w:szCs w:val="20"/>
        </w:rPr>
        <w:t>testset</w:t>
      </w:r>
      <w:proofErr w:type="spellEnd"/>
      <w:r w:rsidRPr="00342B3B">
        <w:rPr>
          <w:szCs w:val="20"/>
        </w:rPr>
        <w:t xml:space="preserve"> uitvoering mogen geen fouten geconstateerd worden door het StUF Testplatform.</w:t>
      </w:r>
    </w:p>
    <w:p w:rsidR="00003401" w:rsidRPr="00003401" w:rsidRDefault="00003401" w:rsidP="00342B3B">
      <w:pPr>
        <w:rPr>
          <w:szCs w:val="20"/>
        </w:rPr>
      </w:pPr>
      <w:r w:rsidRPr="00003401">
        <w:rPr>
          <w:szCs w:val="20"/>
        </w:rPr>
        <w:t xml:space="preserve"> </w:t>
      </w:r>
    </w:p>
    <w:p w:rsidR="003F001D" w:rsidRDefault="00342B3B" w:rsidP="00003401">
      <w:pPr>
        <w:rPr>
          <w:szCs w:val="20"/>
        </w:rPr>
      </w:pPr>
      <w:r>
        <w:rPr>
          <w:szCs w:val="20"/>
        </w:rPr>
        <w:t>Tijdens de testuitvoering</w:t>
      </w:r>
      <w:r w:rsidR="00003401" w:rsidRPr="00003401">
        <w:rPr>
          <w:szCs w:val="20"/>
        </w:rPr>
        <w:t xml:space="preserve"> simuleert het StUF Testplatform een Zaakservice consumer en Documentservice consumer. Er worden berichten naar </w:t>
      </w:r>
      <w:r>
        <w:rPr>
          <w:szCs w:val="20"/>
        </w:rPr>
        <w:t>het</w:t>
      </w:r>
      <w:r w:rsidR="00003401" w:rsidRPr="00003401">
        <w:rPr>
          <w:szCs w:val="20"/>
        </w:rPr>
        <w:t xml:space="preserve"> softwareproduct gestuurd waarin zowel verplichte als</w:t>
      </w:r>
      <w:r>
        <w:rPr>
          <w:szCs w:val="20"/>
        </w:rPr>
        <w:t xml:space="preserve"> optionele elementen voorkomen. Tijdens de testuitvoering worden de volgende services getest:</w:t>
      </w:r>
    </w:p>
    <w:p w:rsidR="00342B3B" w:rsidRPr="00342B3B" w:rsidRDefault="00342B3B" w:rsidP="00C95768">
      <w:pPr>
        <w:pStyle w:val="Lijstalinea"/>
        <w:numPr>
          <w:ilvl w:val="0"/>
          <w:numId w:val="10"/>
        </w:numPr>
        <w:rPr>
          <w:szCs w:val="20"/>
        </w:rPr>
      </w:pPr>
      <w:r w:rsidRPr="00342B3B">
        <w:rPr>
          <w:szCs w:val="20"/>
        </w:rPr>
        <w:t>Genereer Zaakidentificatie</w:t>
      </w:r>
    </w:p>
    <w:p w:rsidR="00342B3B" w:rsidRPr="00342B3B" w:rsidRDefault="00342B3B" w:rsidP="00C95768">
      <w:pPr>
        <w:pStyle w:val="Lijstalinea"/>
        <w:numPr>
          <w:ilvl w:val="0"/>
          <w:numId w:val="10"/>
        </w:numPr>
        <w:rPr>
          <w:szCs w:val="20"/>
        </w:rPr>
      </w:pPr>
      <w:proofErr w:type="spellStart"/>
      <w:r w:rsidRPr="00342B3B">
        <w:rPr>
          <w:szCs w:val="20"/>
        </w:rPr>
        <w:t>Creeer</w:t>
      </w:r>
      <w:proofErr w:type="spellEnd"/>
      <w:r w:rsidRPr="00342B3B">
        <w:rPr>
          <w:szCs w:val="20"/>
        </w:rPr>
        <w:t xml:space="preserve"> Zaak</w:t>
      </w:r>
    </w:p>
    <w:p w:rsidR="00342B3B" w:rsidRPr="00342B3B" w:rsidRDefault="00342B3B" w:rsidP="00C95768">
      <w:pPr>
        <w:pStyle w:val="Lijstalinea"/>
        <w:numPr>
          <w:ilvl w:val="0"/>
          <w:numId w:val="10"/>
        </w:numPr>
        <w:rPr>
          <w:szCs w:val="20"/>
        </w:rPr>
      </w:pPr>
      <w:r w:rsidRPr="00342B3B">
        <w:rPr>
          <w:szCs w:val="20"/>
        </w:rPr>
        <w:t>Geef Zaakdetails</w:t>
      </w:r>
    </w:p>
    <w:p w:rsidR="00342B3B" w:rsidRPr="00342B3B" w:rsidRDefault="00342B3B" w:rsidP="00C95768">
      <w:pPr>
        <w:pStyle w:val="Lijstalinea"/>
        <w:numPr>
          <w:ilvl w:val="0"/>
          <w:numId w:val="10"/>
        </w:numPr>
        <w:rPr>
          <w:szCs w:val="20"/>
        </w:rPr>
      </w:pPr>
      <w:r w:rsidRPr="00342B3B">
        <w:rPr>
          <w:szCs w:val="20"/>
        </w:rPr>
        <w:t>Genereer Documentidentificatie</w:t>
      </w:r>
    </w:p>
    <w:p w:rsidR="00342B3B" w:rsidRPr="00342B3B" w:rsidRDefault="00342B3B" w:rsidP="00C95768">
      <w:pPr>
        <w:pStyle w:val="Lijstalinea"/>
        <w:numPr>
          <w:ilvl w:val="0"/>
          <w:numId w:val="10"/>
        </w:numPr>
        <w:rPr>
          <w:szCs w:val="20"/>
        </w:rPr>
      </w:pPr>
      <w:r w:rsidRPr="00342B3B">
        <w:rPr>
          <w:szCs w:val="20"/>
        </w:rPr>
        <w:t>Voeg Zaakdocument Toe</w:t>
      </w:r>
    </w:p>
    <w:p w:rsidR="00342B3B" w:rsidRPr="00342B3B" w:rsidRDefault="00342B3B" w:rsidP="00C95768">
      <w:pPr>
        <w:pStyle w:val="Lijstalinea"/>
        <w:numPr>
          <w:ilvl w:val="0"/>
          <w:numId w:val="10"/>
        </w:numPr>
        <w:rPr>
          <w:szCs w:val="20"/>
        </w:rPr>
      </w:pPr>
      <w:r w:rsidRPr="00342B3B">
        <w:rPr>
          <w:szCs w:val="20"/>
        </w:rPr>
        <w:t>Geef Lijst Zaakdocumenten</w:t>
      </w:r>
    </w:p>
    <w:p w:rsidR="00342B3B" w:rsidRPr="00342B3B" w:rsidRDefault="00342B3B" w:rsidP="00C95768">
      <w:pPr>
        <w:pStyle w:val="Lijstalinea"/>
        <w:numPr>
          <w:ilvl w:val="0"/>
          <w:numId w:val="10"/>
        </w:numPr>
        <w:rPr>
          <w:szCs w:val="20"/>
        </w:rPr>
      </w:pPr>
      <w:r w:rsidRPr="00342B3B">
        <w:rPr>
          <w:szCs w:val="20"/>
        </w:rPr>
        <w:t>Update Zaak</w:t>
      </w:r>
    </w:p>
    <w:p w:rsidR="00342B3B" w:rsidRPr="00342B3B" w:rsidRDefault="00342B3B" w:rsidP="00C95768">
      <w:pPr>
        <w:pStyle w:val="Lijstalinea"/>
        <w:numPr>
          <w:ilvl w:val="0"/>
          <w:numId w:val="10"/>
        </w:numPr>
        <w:rPr>
          <w:szCs w:val="20"/>
        </w:rPr>
      </w:pPr>
      <w:r w:rsidRPr="00342B3B">
        <w:rPr>
          <w:szCs w:val="20"/>
        </w:rPr>
        <w:t>Geef Zaakdocument Bewerken</w:t>
      </w:r>
    </w:p>
    <w:p w:rsidR="00342B3B" w:rsidRPr="00342B3B" w:rsidRDefault="00342B3B" w:rsidP="00C95768">
      <w:pPr>
        <w:pStyle w:val="Lijstalinea"/>
        <w:numPr>
          <w:ilvl w:val="0"/>
          <w:numId w:val="10"/>
        </w:numPr>
        <w:rPr>
          <w:szCs w:val="20"/>
        </w:rPr>
      </w:pPr>
      <w:r w:rsidRPr="00342B3B">
        <w:rPr>
          <w:szCs w:val="20"/>
        </w:rPr>
        <w:t>Update Zaakdocument</w:t>
      </w:r>
    </w:p>
    <w:p w:rsidR="00342B3B" w:rsidRPr="00342B3B" w:rsidRDefault="00342B3B" w:rsidP="00C95768">
      <w:pPr>
        <w:pStyle w:val="Lijstalinea"/>
        <w:numPr>
          <w:ilvl w:val="0"/>
          <w:numId w:val="10"/>
        </w:numPr>
        <w:rPr>
          <w:szCs w:val="20"/>
        </w:rPr>
      </w:pPr>
      <w:r w:rsidRPr="00342B3B">
        <w:rPr>
          <w:szCs w:val="20"/>
        </w:rPr>
        <w:t>Geef Zaakdocument Lezen</w:t>
      </w:r>
    </w:p>
    <w:p w:rsidR="00342B3B" w:rsidRPr="00342B3B" w:rsidRDefault="00342B3B" w:rsidP="00C95768">
      <w:pPr>
        <w:pStyle w:val="Lijstalinea"/>
        <w:numPr>
          <w:ilvl w:val="0"/>
          <w:numId w:val="10"/>
        </w:numPr>
        <w:rPr>
          <w:szCs w:val="20"/>
        </w:rPr>
      </w:pPr>
      <w:r w:rsidRPr="00342B3B">
        <w:rPr>
          <w:szCs w:val="20"/>
        </w:rPr>
        <w:t>Actualiseer Zaakstatus</w:t>
      </w:r>
    </w:p>
    <w:p w:rsidR="00342B3B" w:rsidRPr="00342B3B" w:rsidRDefault="00342B3B" w:rsidP="00C95768">
      <w:pPr>
        <w:pStyle w:val="Lijstalinea"/>
        <w:numPr>
          <w:ilvl w:val="0"/>
          <w:numId w:val="10"/>
        </w:numPr>
        <w:rPr>
          <w:szCs w:val="20"/>
        </w:rPr>
      </w:pPr>
      <w:r w:rsidRPr="00342B3B">
        <w:rPr>
          <w:szCs w:val="20"/>
        </w:rPr>
        <w:t>Geef Zaakstatus</w:t>
      </w:r>
    </w:p>
    <w:p w:rsidR="003F001D" w:rsidRPr="00342B3B" w:rsidRDefault="00342B3B" w:rsidP="00C95768">
      <w:pPr>
        <w:pStyle w:val="Lijstalinea"/>
        <w:numPr>
          <w:ilvl w:val="0"/>
          <w:numId w:val="10"/>
        </w:numPr>
        <w:rPr>
          <w:szCs w:val="20"/>
        </w:rPr>
      </w:pPr>
      <w:r w:rsidRPr="00342B3B">
        <w:rPr>
          <w:szCs w:val="20"/>
        </w:rPr>
        <w:t xml:space="preserve">Cancel </w:t>
      </w:r>
      <w:proofErr w:type="spellStart"/>
      <w:r w:rsidRPr="00342B3B">
        <w:rPr>
          <w:szCs w:val="20"/>
        </w:rPr>
        <w:t>Checkout</w:t>
      </w:r>
      <w:proofErr w:type="spellEnd"/>
    </w:p>
    <w:p w:rsidR="00CF7F99" w:rsidRDefault="00342B3B" w:rsidP="00411974">
      <w:pPr>
        <w:pStyle w:val="Kop2"/>
      </w:pPr>
      <w:bookmarkStart w:id="14" w:name="_Toc404603568"/>
      <w:r>
        <w:lastRenderedPageBreak/>
        <w:t>Testscope</w:t>
      </w:r>
      <w:r w:rsidR="00CF7F99">
        <w:t xml:space="preserve"> Documentservice Consumer (StUF)</w:t>
      </w:r>
      <w:bookmarkEnd w:id="14"/>
    </w:p>
    <w:p w:rsidR="007F22D7" w:rsidRDefault="007F22D7" w:rsidP="007F22D7">
      <w:pPr>
        <w:rPr>
          <w:szCs w:val="20"/>
        </w:rPr>
      </w:pPr>
      <w:r w:rsidRPr="00003401">
        <w:rPr>
          <w:szCs w:val="20"/>
        </w:rPr>
        <w:t>Indien een softwareproduct invulling geeft aan de r</w:t>
      </w:r>
      <w:r>
        <w:rPr>
          <w:szCs w:val="20"/>
        </w:rPr>
        <w:t>ol</w:t>
      </w:r>
      <w:r w:rsidRPr="00003401">
        <w:rPr>
          <w:szCs w:val="20"/>
        </w:rPr>
        <w:t xml:space="preserve"> </w:t>
      </w:r>
      <w:r>
        <w:rPr>
          <w:szCs w:val="20"/>
        </w:rPr>
        <w:t>Document</w:t>
      </w:r>
      <w:r w:rsidRPr="00003401">
        <w:rPr>
          <w:szCs w:val="20"/>
        </w:rPr>
        <w:t xml:space="preserve">service </w:t>
      </w:r>
      <w:proofErr w:type="spellStart"/>
      <w:r w:rsidRPr="00003401">
        <w:rPr>
          <w:szCs w:val="20"/>
        </w:rPr>
        <w:t>consumer</w:t>
      </w:r>
      <w:proofErr w:type="spellEnd"/>
      <w:r w:rsidRPr="00003401">
        <w:rPr>
          <w:szCs w:val="20"/>
        </w:rPr>
        <w:t xml:space="preserve"> en alle </w:t>
      </w:r>
      <w:r>
        <w:rPr>
          <w:szCs w:val="20"/>
        </w:rPr>
        <w:t>Document</w:t>
      </w:r>
      <w:r w:rsidRPr="00003401">
        <w:rPr>
          <w:szCs w:val="20"/>
        </w:rPr>
        <w:t xml:space="preserve">services ondersteunt, </w:t>
      </w:r>
      <w:r>
        <w:rPr>
          <w:szCs w:val="20"/>
        </w:rPr>
        <w:t xml:space="preserve">dan moet op het StUF Testplatform de </w:t>
      </w:r>
      <w:proofErr w:type="spellStart"/>
      <w:r>
        <w:rPr>
          <w:szCs w:val="20"/>
        </w:rPr>
        <w:t>testset</w:t>
      </w:r>
      <w:proofErr w:type="spellEnd"/>
      <w:r>
        <w:rPr>
          <w:szCs w:val="20"/>
        </w:rPr>
        <w:t xml:space="preserve"> Zaak- en Documentservices uitgevoerd worden voor de rol van Documentservice </w:t>
      </w:r>
      <w:proofErr w:type="spellStart"/>
      <w:r>
        <w:rPr>
          <w:szCs w:val="20"/>
        </w:rPr>
        <w:t>consumer</w:t>
      </w:r>
      <w:proofErr w:type="spellEnd"/>
      <w:r>
        <w:rPr>
          <w:szCs w:val="20"/>
        </w:rPr>
        <w:t xml:space="preserve"> (StUF).</w:t>
      </w:r>
    </w:p>
    <w:p w:rsidR="007F22D7" w:rsidRDefault="007F22D7" w:rsidP="007F22D7">
      <w:pPr>
        <w:rPr>
          <w:szCs w:val="20"/>
        </w:rPr>
      </w:pPr>
    </w:p>
    <w:p w:rsidR="007F22D7" w:rsidRPr="00003401" w:rsidRDefault="007F22D7" w:rsidP="007F22D7">
      <w:pPr>
        <w:rPr>
          <w:szCs w:val="20"/>
        </w:rPr>
      </w:pPr>
      <w:r w:rsidRPr="00003401">
        <w:rPr>
          <w:szCs w:val="20"/>
        </w:rPr>
        <w:t xml:space="preserve">Tijdens de </w:t>
      </w:r>
      <w:proofErr w:type="spellStart"/>
      <w:r>
        <w:rPr>
          <w:szCs w:val="20"/>
        </w:rPr>
        <w:t>testset</w:t>
      </w:r>
      <w:proofErr w:type="spellEnd"/>
      <w:r w:rsidRPr="00003401">
        <w:rPr>
          <w:szCs w:val="20"/>
        </w:rPr>
        <w:t xml:space="preserve"> uitvoering mogen geen fouten geconstateerd worden door het StUF Testplatform.</w:t>
      </w:r>
    </w:p>
    <w:p w:rsidR="007F22D7" w:rsidRPr="00003401" w:rsidRDefault="007F22D7" w:rsidP="007F22D7">
      <w:pPr>
        <w:rPr>
          <w:szCs w:val="20"/>
        </w:rPr>
      </w:pPr>
    </w:p>
    <w:p w:rsidR="007F22D7" w:rsidRDefault="007F22D7" w:rsidP="007F22D7">
      <w:pPr>
        <w:rPr>
          <w:szCs w:val="20"/>
        </w:rPr>
      </w:pPr>
      <w:r w:rsidRPr="00003401">
        <w:rPr>
          <w:szCs w:val="20"/>
        </w:rPr>
        <w:t xml:space="preserve">De Zaak- en Document services standaard schrijft niet voor dat een </w:t>
      </w:r>
      <w:r>
        <w:rPr>
          <w:szCs w:val="20"/>
        </w:rPr>
        <w:t>Document</w:t>
      </w:r>
      <w:r w:rsidRPr="00003401">
        <w:rPr>
          <w:szCs w:val="20"/>
        </w:rPr>
        <w:t xml:space="preserve">service Consumer alle </w:t>
      </w:r>
      <w:r>
        <w:rPr>
          <w:szCs w:val="20"/>
        </w:rPr>
        <w:t>Document</w:t>
      </w:r>
      <w:r w:rsidRPr="00003401">
        <w:rPr>
          <w:szCs w:val="20"/>
        </w:rPr>
        <w:t>services aan mo</w:t>
      </w:r>
      <w:r>
        <w:rPr>
          <w:szCs w:val="20"/>
        </w:rPr>
        <w:t>et kunnen roepen. Indien de Document</w:t>
      </w:r>
      <w:r w:rsidRPr="00003401">
        <w:rPr>
          <w:szCs w:val="20"/>
        </w:rPr>
        <w:t xml:space="preserve">service </w:t>
      </w:r>
      <w:proofErr w:type="spellStart"/>
      <w:r w:rsidRPr="00003401">
        <w:rPr>
          <w:szCs w:val="20"/>
        </w:rPr>
        <w:t>consumer</w:t>
      </w:r>
      <w:proofErr w:type="spellEnd"/>
      <w:r w:rsidRPr="00003401">
        <w:rPr>
          <w:szCs w:val="20"/>
        </w:rPr>
        <w:t xml:space="preserve"> slechts van een aantal services gebruik maakt</w:t>
      </w:r>
      <w:r>
        <w:rPr>
          <w:szCs w:val="20"/>
        </w:rPr>
        <w:t xml:space="preserve"> dan kan de </w:t>
      </w:r>
      <w:proofErr w:type="spellStart"/>
      <w:r>
        <w:rPr>
          <w:szCs w:val="20"/>
        </w:rPr>
        <w:t>testset</w:t>
      </w:r>
      <w:proofErr w:type="spellEnd"/>
      <w:r>
        <w:rPr>
          <w:szCs w:val="20"/>
        </w:rPr>
        <w:t xml:space="preserve"> voor Documentservice </w:t>
      </w:r>
      <w:proofErr w:type="spellStart"/>
      <w:r>
        <w:rPr>
          <w:szCs w:val="20"/>
        </w:rPr>
        <w:t>consumers</w:t>
      </w:r>
      <w:proofErr w:type="spellEnd"/>
      <w:r>
        <w:rPr>
          <w:szCs w:val="20"/>
        </w:rPr>
        <w:t xml:space="preserve"> niet uitgevoerd worden. In dat geval maakt u als leverancier een ‘eigen </w:t>
      </w:r>
      <w:proofErr w:type="spellStart"/>
      <w:r>
        <w:rPr>
          <w:szCs w:val="20"/>
        </w:rPr>
        <w:t>testset</w:t>
      </w:r>
      <w:proofErr w:type="spellEnd"/>
      <w:r>
        <w:rPr>
          <w:szCs w:val="20"/>
        </w:rPr>
        <w:t xml:space="preserve">’ in het StUF Testplatform. In deze </w:t>
      </w:r>
      <w:proofErr w:type="spellStart"/>
      <w:r>
        <w:rPr>
          <w:szCs w:val="20"/>
        </w:rPr>
        <w:t>testset</w:t>
      </w:r>
      <w:proofErr w:type="spellEnd"/>
      <w:r>
        <w:rPr>
          <w:szCs w:val="20"/>
        </w:rPr>
        <w:t xml:space="preserve"> voegt u voor elke service die uw softwareproduct ondersteunt het gelijknamige testscenario toe. De volgende scenario’s zijn beschikbaar in het StUF Testplatform voor de rol van Documentservice Consumer:</w:t>
      </w:r>
    </w:p>
    <w:p w:rsidR="007F22D7" w:rsidRPr="007F22D7" w:rsidRDefault="007F22D7" w:rsidP="00C95768">
      <w:pPr>
        <w:pStyle w:val="Lijstalinea"/>
        <w:numPr>
          <w:ilvl w:val="0"/>
          <w:numId w:val="12"/>
        </w:numPr>
        <w:rPr>
          <w:szCs w:val="20"/>
        </w:rPr>
      </w:pPr>
      <w:r w:rsidRPr="007F22D7">
        <w:rPr>
          <w:szCs w:val="20"/>
        </w:rPr>
        <w:t>Genereer Documentidentificatie</w:t>
      </w:r>
      <w:r w:rsidR="00D82780">
        <w:rPr>
          <w:szCs w:val="20"/>
        </w:rPr>
        <w:t xml:space="preserve"> (C)</w:t>
      </w:r>
    </w:p>
    <w:p w:rsidR="007F22D7" w:rsidRPr="007F22D7" w:rsidRDefault="007F22D7" w:rsidP="00C95768">
      <w:pPr>
        <w:pStyle w:val="Lijstalinea"/>
        <w:numPr>
          <w:ilvl w:val="0"/>
          <w:numId w:val="12"/>
        </w:numPr>
        <w:rPr>
          <w:szCs w:val="20"/>
        </w:rPr>
      </w:pPr>
      <w:r w:rsidRPr="007F22D7">
        <w:rPr>
          <w:szCs w:val="20"/>
        </w:rPr>
        <w:t>Voeg Zaakdocument Toe</w:t>
      </w:r>
      <w:r w:rsidR="00D82780">
        <w:rPr>
          <w:szCs w:val="20"/>
        </w:rPr>
        <w:t xml:space="preserve"> (C)</w:t>
      </w:r>
    </w:p>
    <w:p w:rsidR="007F22D7" w:rsidRPr="007F22D7" w:rsidRDefault="007F22D7" w:rsidP="00C95768">
      <w:pPr>
        <w:pStyle w:val="Lijstalinea"/>
        <w:numPr>
          <w:ilvl w:val="0"/>
          <w:numId w:val="12"/>
        </w:numPr>
        <w:rPr>
          <w:szCs w:val="20"/>
        </w:rPr>
      </w:pPr>
      <w:r w:rsidRPr="007F22D7">
        <w:rPr>
          <w:szCs w:val="20"/>
        </w:rPr>
        <w:t>Geef Lijst Zaakdocumenten</w:t>
      </w:r>
      <w:r w:rsidR="00D82780">
        <w:rPr>
          <w:szCs w:val="20"/>
        </w:rPr>
        <w:t xml:space="preserve"> (C)</w:t>
      </w:r>
    </w:p>
    <w:p w:rsidR="007F22D7" w:rsidRPr="007F22D7" w:rsidRDefault="007F22D7" w:rsidP="00C95768">
      <w:pPr>
        <w:pStyle w:val="Lijstalinea"/>
        <w:numPr>
          <w:ilvl w:val="0"/>
          <w:numId w:val="12"/>
        </w:numPr>
        <w:rPr>
          <w:szCs w:val="20"/>
        </w:rPr>
      </w:pPr>
      <w:r w:rsidRPr="007F22D7">
        <w:rPr>
          <w:szCs w:val="20"/>
        </w:rPr>
        <w:t>Update Zaakdocument</w:t>
      </w:r>
      <w:r w:rsidR="00D82780">
        <w:rPr>
          <w:szCs w:val="20"/>
        </w:rPr>
        <w:t xml:space="preserve"> (C)</w:t>
      </w:r>
    </w:p>
    <w:p w:rsidR="007F22D7" w:rsidRPr="007F22D7" w:rsidRDefault="007F22D7" w:rsidP="00C95768">
      <w:pPr>
        <w:pStyle w:val="Lijstalinea"/>
        <w:numPr>
          <w:ilvl w:val="0"/>
          <w:numId w:val="12"/>
        </w:numPr>
        <w:rPr>
          <w:szCs w:val="20"/>
        </w:rPr>
      </w:pPr>
      <w:r w:rsidRPr="007F22D7">
        <w:rPr>
          <w:szCs w:val="20"/>
        </w:rPr>
        <w:t>Geef Zaakdocument Lezen</w:t>
      </w:r>
      <w:r w:rsidR="00D82780">
        <w:rPr>
          <w:szCs w:val="20"/>
        </w:rPr>
        <w:t xml:space="preserve"> (C)</w:t>
      </w:r>
    </w:p>
    <w:p w:rsidR="007F22D7" w:rsidRPr="007F22D7" w:rsidRDefault="007F22D7" w:rsidP="00C95768">
      <w:pPr>
        <w:pStyle w:val="Lijstalinea"/>
        <w:numPr>
          <w:ilvl w:val="0"/>
          <w:numId w:val="12"/>
        </w:numPr>
        <w:rPr>
          <w:szCs w:val="20"/>
        </w:rPr>
      </w:pPr>
      <w:r w:rsidRPr="007F22D7">
        <w:rPr>
          <w:szCs w:val="20"/>
        </w:rPr>
        <w:t>Geef Zaakdocument Bewerken</w:t>
      </w:r>
      <w:r w:rsidR="00D82780">
        <w:rPr>
          <w:szCs w:val="20"/>
        </w:rPr>
        <w:t xml:space="preserve"> (C)</w:t>
      </w:r>
    </w:p>
    <w:p w:rsidR="007F22D7" w:rsidRPr="007F22D7" w:rsidRDefault="007F22D7" w:rsidP="00C95768">
      <w:pPr>
        <w:pStyle w:val="Lijstalinea"/>
        <w:numPr>
          <w:ilvl w:val="0"/>
          <w:numId w:val="12"/>
        </w:numPr>
        <w:rPr>
          <w:szCs w:val="20"/>
        </w:rPr>
      </w:pPr>
      <w:r w:rsidRPr="007F22D7">
        <w:rPr>
          <w:szCs w:val="20"/>
        </w:rPr>
        <w:t xml:space="preserve">Cancel </w:t>
      </w:r>
      <w:proofErr w:type="spellStart"/>
      <w:r w:rsidRPr="007F22D7">
        <w:rPr>
          <w:szCs w:val="20"/>
        </w:rPr>
        <w:t>Checkout</w:t>
      </w:r>
      <w:proofErr w:type="spellEnd"/>
      <w:r w:rsidR="00D82780">
        <w:rPr>
          <w:szCs w:val="20"/>
        </w:rPr>
        <w:t xml:space="preserve"> (C)</w:t>
      </w:r>
    </w:p>
    <w:p w:rsidR="00003401" w:rsidRDefault="00CF7F99" w:rsidP="00411974">
      <w:pPr>
        <w:pStyle w:val="Kop2"/>
      </w:pPr>
      <w:bookmarkStart w:id="15" w:name="_Toc404603569"/>
      <w:r>
        <w:t>Testscope: Documentservice Consumer (CMIS)</w:t>
      </w:r>
      <w:bookmarkEnd w:id="15"/>
    </w:p>
    <w:p w:rsidR="00CF7F99" w:rsidRPr="00866885" w:rsidRDefault="00CF7F99" w:rsidP="00CF7F99">
      <w:pPr>
        <w:rPr>
          <w:szCs w:val="20"/>
        </w:rPr>
      </w:pPr>
      <w:r w:rsidRPr="00CF7F99">
        <w:rPr>
          <w:szCs w:val="20"/>
        </w:rPr>
        <w:t xml:space="preserve">De huidige versie van de testset biedt geen testdekking voor CMIS Document Consumers. </w:t>
      </w:r>
    </w:p>
    <w:p w:rsidR="00CF7F99" w:rsidRDefault="00CF7F99" w:rsidP="00411974">
      <w:pPr>
        <w:pStyle w:val="Kop2"/>
      </w:pPr>
      <w:bookmarkStart w:id="16" w:name="_Toc404603570"/>
      <w:r>
        <w:t>Testscope: Documentmanagementsysteem (DMS)</w:t>
      </w:r>
      <w:bookmarkEnd w:id="16"/>
    </w:p>
    <w:p w:rsidR="00791A5B" w:rsidRDefault="00791A5B" w:rsidP="004F75A6">
      <w:pPr>
        <w:rPr>
          <w:szCs w:val="20"/>
        </w:rPr>
      </w:pPr>
      <w:r w:rsidRPr="00791A5B">
        <w:rPr>
          <w:szCs w:val="20"/>
        </w:rPr>
        <w:t>Indien een softwarepro</w:t>
      </w:r>
      <w:r>
        <w:rPr>
          <w:szCs w:val="20"/>
        </w:rPr>
        <w:t>duct invulling geeft aan de referentiecomponent Document Management Systeem</w:t>
      </w:r>
      <w:r w:rsidRPr="00791A5B">
        <w:rPr>
          <w:szCs w:val="20"/>
        </w:rPr>
        <w:t xml:space="preserve">, dan moet op het StUF Testplatform de </w:t>
      </w:r>
      <w:proofErr w:type="spellStart"/>
      <w:r w:rsidRPr="00791A5B">
        <w:rPr>
          <w:szCs w:val="20"/>
        </w:rPr>
        <w:t>testset</w:t>
      </w:r>
      <w:proofErr w:type="spellEnd"/>
      <w:r w:rsidRPr="00791A5B">
        <w:rPr>
          <w:szCs w:val="20"/>
        </w:rPr>
        <w:t xml:space="preserve"> Zaak- en Documentservices uitgevoerd worden voor de </w:t>
      </w:r>
      <w:r>
        <w:rPr>
          <w:szCs w:val="20"/>
        </w:rPr>
        <w:t>referentiecomponent</w:t>
      </w:r>
      <w:r w:rsidRPr="00791A5B">
        <w:rPr>
          <w:szCs w:val="20"/>
        </w:rPr>
        <w:t xml:space="preserve"> </w:t>
      </w:r>
      <w:r>
        <w:rPr>
          <w:szCs w:val="20"/>
        </w:rPr>
        <w:t>Documentmanagement systeem.</w:t>
      </w:r>
    </w:p>
    <w:p w:rsidR="0092065F" w:rsidRDefault="0092065F" w:rsidP="0092065F">
      <w:pPr>
        <w:rPr>
          <w:sz w:val="20"/>
          <w:szCs w:val="20"/>
        </w:rPr>
      </w:pPr>
    </w:p>
    <w:p w:rsidR="0092065F" w:rsidRDefault="0092065F" w:rsidP="0092065F">
      <w:pPr>
        <w:rPr>
          <w:szCs w:val="20"/>
        </w:rPr>
      </w:pPr>
      <w:r>
        <w:rPr>
          <w:szCs w:val="20"/>
        </w:rPr>
        <w:t>Tijdens de testuitvoering</w:t>
      </w:r>
      <w:r w:rsidRPr="00003401">
        <w:rPr>
          <w:szCs w:val="20"/>
        </w:rPr>
        <w:t xml:space="preserve"> simuleert het StUF Testplatform een </w:t>
      </w:r>
      <w:r>
        <w:rPr>
          <w:szCs w:val="20"/>
        </w:rPr>
        <w:t>Document</w:t>
      </w:r>
      <w:r w:rsidRPr="00003401">
        <w:rPr>
          <w:szCs w:val="20"/>
        </w:rPr>
        <w:t xml:space="preserve">service </w:t>
      </w:r>
      <w:proofErr w:type="spellStart"/>
      <w:r w:rsidRPr="00003401">
        <w:rPr>
          <w:szCs w:val="20"/>
        </w:rPr>
        <w:t>consumer</w:t>
      </w:r>
      <w:proofErr w:type="spellEnd"/>
      <w:r w:rsidRPr="00003401">
        <w:rPr>
          <w:szCs w:val="20"/>
        </w:rPr>
        <w:t xml:space="preserve"> en </w:t>
      </w:r>
      <w:r>
        <w:rPr>
          <w:szCs w:val="20"/>
        </w:rPr>
        <w:t>Zaaksysteem</w:t>
      </w:r>
      <w:r w:rsidRPr="00003401">
        <w:rPr>
          <w:szCs w:val="20"/>
        </w:rPr>
        <w:t xml:space="preserve">. Er worden berichten naar </w:t>
      </w:r>
      <w:r>
        <w:rPr>
          <w:szCs w:val="20"/>
        </w:rPr>
        <w:t>het</w:t>
      </w:r>
      <w:r w:rsidRPr="00003401">
        <w:rPr>
          <w:szCs w:val="20"/>
        </w:rPr>
        <w:t xml:space="preserve"> softwareproduct gestuurd waarin zowel verplichte als</w:t>
      </w:r>
      <w:r>
        <w:rPr>
          <w:szCs w:val="20"/>
        </w:rPr>
        <w:t xml:space="preserve"> optionele elementen voorkomen. Tijdens de testuitvoering worden de volgende services getest:</w:t>
      </w:r>
    </w:p>
    <w:p w:rsidR="0092065F" w:rsidRPr="0092065F" w:rsidRDefault="0092065F" w:rsidP="00C95768">
      <w:pPr>
        <w:pStyle w:val="Lijstalinea"/>
        <w:numPr>
          <w:ilvl w:val="0"/>
          <w:numId w:val="13"/>
        </w:numPr>
        <w:rPr>
          <w:szCs w:val="20"/>
        </w:rPr>
      </w:pPr>
      <w:proofErr w:type="spellStart"/>
      <w:r w:rsidRPr="0092065F">
        <w:rPr>
          <w:szCs w:val="20"/>
        </w:rPr>
        <w:t>getRepositoryInfo</w:t>
      </w:r>
      <w:proofErr w:type="spellEnd"/>
    </w:p>
    <w:p w:rsidR="0092065F" w:rsidRPr="0092065F" w:rsidRDefault="0092065F" w:rsidP="00C95768">
      <w:pPr>
        <w:pStyle w:val="Lijstalinea"/>
        <w:numPr>
          <w:ilvl w:val="0"/>
          <w:numId w:val="13"/>
        </w:numPr>
        <w:rPr>
          <w:szCs w:val="20"/>
        </w:rPr>
      </w:pPr>
      <w:proofErr w:type="spellStart"/>
      <w:r w:rsidRPr="0092065F">
        <w:rPr>
          <w:szCs w:val="20"/>
        </w:rPr>
        <w:t>createDocument</w:t>
      </w:r>
      <w:proofErr w:type="spellEnd"/>
    </w:p>
    <w:p w:rsidR="0092065F" w:rsidRPr="0092065F" w:rsidRDefault="0092065F" w:rsidP="00C95768">
      <w:pPr>
        <w:pStyle w:val="Lijstalinea"/>
        <w:numPr>
          <w:ilvl w:val="0"/>
          <w:numId w:val="13"/>
        </w:numPr>
        <w:rPr>
          <w:szCs w:val="20"/>
        </w:rPr>
      </w:pPr>
      <w:proofErr w:type="spellStart"/>
      <w:r w:rsidRPr="0092065F">
        <w:rPr>
          <w:szCs w:val="20"/>
        </w:rPr>
        <w:t>getFolderTree</w:t>
      </w:r>
      <w:proofErr w:type="spellEnd"/>
    </w:p>
    <w:p w:rsidR="0092065F" w:rsidRPr="0092065F" w:rsidRDefault="0092065F" w:rsidP="00C95768">
      <w:pPr>
        <w:pStyle w:val="Lijstalinea"/>
        <w:numPr>
          <w:ilvl w:val="0"/>
          <w:numId w:val="13"/>
        </w:numPr>
        <w:rPr>
          <w:szCs w:val="20"/>
        </w:rPr>
      </w:pPr>
      <w:proofErr w:type="spellStart"/>
      <w:r w:rsidRPr="0092065F">
        <w:rPr>
          <w:szCs w:val="20"/>
        </w:rPr>
        <w:t>getDocumentByID</w:t>
      </w:r>
      <w:proofErr w:type="spellEnd"/>
    </w:p>
    <w:p w:rsidR="0092065F" w:rsidRPr="0092065F" w:rsidRDefault="0092065F" w:rsidP="00C95768">
      <w:pPr>
        <w:pStyle w:val="Lijstalinea"/>
        <w:numPr>
          <w:ilvl w:val="0"/>
          <w:numId w:val="13"/>
        </w:numPr>
        <w:rPr>
          <w:szCs w:val="20"/>
        </w:rPr>
      </w:pPr>
      <w:proofErr w:type="spellStart"/>
      <w:r w:rsidRPr="0092065F">
        <w:rPr>
          <w:szCs w:val="20"/>
        </w:rPr>
        <w:t>getObjectbyPath</w:t>
      </w:r>
      <w:proofErr w:type="spellEnd"/>
    </w:p>
    <w:p w:rsidR="0092065F" w:rsidRDefault="0092065F" w:rsidP="004F75A6">
      <w:pPr>
        <w:rPr>
          <w:szCs w:val="20"/>
        </w:rPr>
      </w:pPr>
    </w:p>
    <w:p w:rsidR="00CF7F99" w:rsidRDefault="00CF7F99" w:rsidP="004F75A6">
      <w:pPr>
        <w:rPr>
          <w:sz w:val="20"/>
          <w:szCs w:val="20"/>
        </w:rPr>
      </w:pPr>
      <w:r w:rsidRPr="00CF7F99">
        <w:rPr>
          <w:szCs w:val="20"/>
        </w:rPr>
        <w:t xml:space="preserve">Naast de berichten wordt ook getest of de Zaakgerichte CMIS </w:t>
      </w:r>
      <w:proofErr w:type="spellStart"/>
      <w:r w:rsidRPr="00CF7F99">
        <w:rPr>
          <w:szCs w:val="20"/>
        </w:rPr>
        <w:t>repository</w:t>
      </w:r>
      <w:proofErr w:type="spellEnd"/>
      <w:r w:rsidRPr="00CF7F99">
        <w:rPr>
          <w:szCs w:val="20"/>
        </w:rPr>
        <w:t xml:space="preserve"> structuur correct </w:t>
      </w:r>
      <w:r w:rsidR="00791A5B">
        <w:rPr>
          <w:szCs w:val="20"/>
        </w:rPr>
        <w:t xml:space="preserve">geïmplementeerd is. Tijdens de </w:t>
      </w:r>
      <w:proofErr w:type="spellStart"/>
      <w:r w:rsidR="00791A5B">
        <w:rPr>
          <w:szCs w:val="20"/>
        </w:rPr>
        <w:t>testset</w:t>
      </w:r>
      <w:proofErr w:type="spellEnd"/>
      <w:r w:rsidRPr="00CF7F99">
        <w:rPr>
          <w:szCs w:val="20"/>
        </w:rPr>
        <w:t xml:space="preserve"> uitvoering mogen geen fouten geconstateerd worden door het StUF Testplatform.</w:t>
      </w:r>
    </w:p>
    <w:p w:rsidR="00CF7F99" w:rsidRDefault="00CF7F99">
      <w:pPr>
        <w:contextualSpacing w:val="0"/>
        <w:rPr>
          <w:rFonts w:eastAsia="Calibri"/>
          <w:b/>
          <w:bCs/>
          <w:color w:val="003359"/>
          <w:sz w:val="22"/>
          <w:szCs w:val="24"/>
          <w:lang w:eastAsia="en-US"/>
        </w:rPr>
      </w:pPr>
      <w:bookmarkStart w:id="17" w:name="_Toc371080796"/>
      <w:r>
        <w:rPr>
          <w:sz w:val="22"/>
        </w:rPr>
        <w:br w:type="page"/>
      </w:r>
    </w:p>
    <w:p w:rsidR="00CF7F99" w:rsidRDefault="00CF7F99" w:rsidP="00411974">
      <w:pPr>
        <w:pStyle w:val="Kop1"/>
      </w:pPr>
      <w:bookmarkStart w:id="18" w:name="_Toc404603571"/>
      <w:r w:rsidRPr="00CF7F99">
        <w:lastRenderedPageBreak/>
        <w:t>Gebruik van spreadsheet</w:t>
      </w:r>
      <w:bookmarkEnd w:id="17"/>
      <w:bookmarkEnd w:id="18"/>
    </w:p>
    <w:p w:rsidR="00CF7F99" w:rsidRDefault="00CF7F99" w:rsidP="004F75A6">
      <w:pPr>
        <w:rPr>
          <w:szCs w:val="20"/>
        </w:rPr>
      </w:pPr>
      <w:r w:rsidRPr="00CF7F99">
        <w:rPr>
          <w:szCs w:val="20"/>
        </w:rPr>
        <w:t xml:space="preserve">In bijgevoegd spreadsheet </w:t>
      </w:r>
      <w:r w:rsidR="00E578A8">
        <w:rPr>
          <w:szCs w:val="20"/>
        </w:rPr>
        <w:t xml:space="preserve">is de </w:t>
      </w:r>
      <w:proofErr w:type="spellStart"/>
      <w:r w:rsidR="00E578A8">
        <w:rPr>
          <w:szCs w:val="20"/>
        </w:rPr>
        <w:t>testset</w:t>
      </w:r>
      <w:proofErr w:type="spellEnd"/>
      <w:r w:rsidRPr="00CF7F99">
        <w:rPr>
          <w:szCs w:val="20"/>
        </w:rPr>
        <w:t xml:space="preserve"> gedetailleerd beschreven. Voor elk referentiecomponent is een apart tabblad aangemaakt. Afbeelding 2 geeft een voorbeeld van een scenario beschrijving. Deze bestaat uit</w:t>
      </w:r>
      <w:r>
        <w:rPr>
          <w:szCs w:val="20"/>
        </w:rPr>
        <w:t xml:space="preserve"> een sequence diagram (in UML) </w:t>
      </w:r>
      <w:r w:rsidRPr="00CF7F99">
        <w:rPr>
          <w:szCs w:val="20"/>
        </w:rPr>
        <w:t>en een tabel waarin wordt toegelicht welke acties uitgevoerd moeten worden en wat daarbij het resultaat moet zijn.</w:t>
      </w:r>
    </w:p>
    <w:p w:rsidR="00CF7F99" w:rsidRDefault="00CF7F99" w:rsidP="004F75A6">
      <w:pPr>
        <w:rPr>
          <w:szCs w:val="20"/>
        </w:rPr>
      </w:pPr>
    </w:p>
    <w:p w:rsidR="00CF7F99" w:rsidRDefault="00791A5B" w:rsidP="00DA0A15">
      <w:pPr>
        <w:pStyle w:val="tabeltekst"/>
      </w:pPr>
      <w:r>
        <w:rPr>
          <w:noProof/>
          <w:lang w:val="en-US" w:eastAsia="en-US"/>
        </w:rPr>
        <w:drawing>
          <wp:inline distT="0" distB="0" distL="0" distR="0" wp14:anchorId="1773C012" wp14:editId="4E9C323A">
            <wp:extent cx="5755640" cy="26915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5755640" cy="2691500"/>
                    </a:xfrm>
                    <a:prstGeom prst="rect">
                      <a:avLst/>
                    </a:prstGeom>
                  </pic:spPr>
                </pic:pic>
              </a:graphicData>
            </a:graphic>
          </wp:inline>
        </w:drawing>
      </w:r>
      <w:r w:rsidR="00CF7F99" w:rsidRPr="00CF7F99">
        <w:rPr>
          <w:color w:val="E37222"/>
        </w:rPr>
        <w:t xml:space="preserve"> </w:t>
      </w:r>
      <w:r w:rsidR="00CF7F99" w:rsidRPr="00CF7F99">
        <w:t>Afbeelding 2: voorbeeld scenariobeschrijving</w:t>
      </w:r>
    </w:p>
    <w:p w:rsidR="00866885" w:rsidRDefault="00866885" w:rsidP="00CF7F99">
      <w:pPr>
        <w:rPr>
          <w:sz w:val="20"/>
          <w:szCs w:val="20"/>
        </w:rPr>
      </w:pPr>
    </w:p>
    <w:p w:rsidR="00CF7F99" w:rsidRPr="00866885" w:rsidRDefault="00CF7F99" w:rsidP="00CF7F99">
      <w:pPr>
        <w:spacing w:line="240" w:lineRule="auto"/>
        <w:rPr>
          <w:szCs w:val="20"/>
        </w:rPr>
      </w:pPr>
      <w:r w:rsidRPr="00866885">
        <w:rPr>
          <w:szCs w:val="20"/>
        </w:rPr>
        <w:t>Het sequence diagram geeft aan in welke volgorde de berichten verstuurd dan</w:t>
      </w:r>
      <w:r w:rsidR="00866885">
        <w:rPr>
          <w:szCs w:val="20"/>
        </w:rPr>
        <w:t xml:space="preserve"> </w:t>
      </w:r>
      <w:r w:rsidRPr="00866885">
        <w:rPr>
          <w:szCs w:val="20"/>
        </w:rPr>
        <w:t xml:space="preserve">wel ontvangen moeten worden. Scenariostappen worden met rode bolletjes gemarkeerd. </w:t>
      </w:r>
    </w:p>
    <w:p w:rsidR="00866885" w:rsidRDefault="00791A5B" w:rsidP="00CF7F99">
      <w:pPr>
        <w:spacing w:line="240" w:lineRule="auto"/>
        <w:rPr>
          <w:sz w:val="20"/>
          <w:szCs w:val="20"/>
        </w:rPr>
      </w:pPr>
      <w:r>
        <w:rPr>
          <w:noProof/>
          <w:lang w:val="en-US" w:eastAsia="en-US"/>
        </w:rPr>
        <w:drawing>
          <wp:inline distT="0" distB="0" distL="0" distR="0" wp14:anchorId="593FC40B" wp14:editId="7E50C630">
            <wp:extent cx="2250220" cy="2296277"/>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250613" cy="2296678"/>
                    </a:xfrm>
                    <a:prstGeom prst="rect">
                      <a:avLst/>
                    </a:prstGeom>
                  </pic:spPr>
                </pic:pic>
              </a:graphicData>
            </a:graphic>
          </wp:inline>
        </w:drawing>
      </w:r>
    </w:p>
    <w:p w:rsidR="00866885" w:rsidRDefault="00866885" w:rsidP="00866885">
      <w:pPr>
        <w:pStyle w:val="Kop1"/>
      </w:pPr>
      <w:bookmarkStart w:id="19" w:name="_Toc371080797"/>
      <w:bookmarkStart w:id="20" w:name="_Toc404603572"/>
      <w:r>
        <w:lastRenderedPageBreak/>
        <w:t>Afspraken en publicatie resultaten</w:t>
      </w:r>
      <w:bookmarkEnd w:id="19"/>
      <w:bookmarkEnd w:id="20"/>
    </w:p>
    <w:p w:rsidR="00866885" w:rsidRPr="00866885" w:rsidRDefault="00866885" w:rsidP="00866885">
      <w:pPr>
        <w:pStyle w:val="Kop2"/>
        <w:rPr>
          <w:sz w:val="22"/>
        </w:rPr>
      </w:pPr>
      <w:bookmarkStart w:id="21" w:name="_Toc371080798"/>
      <w:bookmarkStart w:id="22" w:name="_Toc404603573"/>
      <w:r w:rsidRPr="00866885">
        <w:rPr>
          <w:sz w:val="22"/>
        </w:rPr>
        <w:t>KING/NUP convenant en Zaken DMS addendum</w:t>
      </w:r>
      <w:bookmarkEnd w:id="21"/>
      <w:bookmarkEnd w:id="22"/>
    </w:p>
    <w:p w:rsidR="00866885" w:rsidRPr="00866885" w:rsidRDefault="00866885" w:rsidP="00866885">
      <w:pPr>
        <w:spacing w:line="240" w:lineRule="auto"/>
        <w:rPr>
          <w:szCs w:val="20"/>
        </w:rPr>
      </w:pPr>
      <w:r w:rsidRPr="00866885">
        <w:rPr>
          <w:szCs w:val="20"/>
        </w:rPr>
        <w:t>KING heeft afspraken met leveranciers gemaakt over het gebruik van standaarden, testinstrumenten en publicatie van testresultaten. Deze zijn vastgelegd in het KING/NUP convenant en aanvullend Zaken DMS addendum (</w:t>
      </w:r>
      <w:hyperlink r:id="rId40" w:history="1">
        <w:r w:rsidRPr="00866885">
          <w:t>link</w:t>
        </w:r>
      </w:hyperlink>
      <w:r w:rsidRPr="00866885">
        <w:rPr>
          <w:szCs w:val="20"/>
        </w:rPr>
        <w:t>). De volgende werkafspraken worden middels deze testset door KING ingevuld:</w:t>
      </w:r>
    </w:p>
    <w:p w:rsidR="00866885" w:rsidRPr="00866885" w:rsidRDefault="00866885" w:rsidP="00C95768">
      <w:pPr>
        <w:pStyle w:val="Lijstalinea"/>
        <w:numPr>
          <w:ilvl w:val="0"/>
          <w:numId w:val="8"/>
        </w:numPr>
        <w:spacing w:line="240" w:lineRule="auto"/>
        <w:rPr>
          <w:szCs w:val="20"/>
        </w:rPr>
      </w:pPr>
      <w:r w:rsidRPr="00866885">
        <w:rPr>
          <w:szCs w:val="20"/>
        </w:rPr>
        <w:t>KING [..] zorgt samen met de leveranciers voor een uniforme testset conform de standaard;</w:t>
      </w:r>
    </w:p>
    <w:p w:rsidR="00866885" w:rsidRPr="00866885" w:rsidRDefault="00866885" w:rsidP="00C95768">
      <w:pPr>
        <w:pStyle w:val="Lijstalinea"/>
        <w:numPr>
          <w:ilvl w:val="0"/>
          <w:numId w:val="8"/>
        </w:numPr>
        <w:spacing w:line="240" w:lineRule="auto"/>
        <w:rPr>
          <w:szCs w:val="20"/>
        </w:rPr>
      </w:pPr>
      <w:r w:rsidRPr="00866885">
        <w:rPr>
          <w:szCs w:val="20"/>
        </w:rPr>
        <w:t>KING zorgt dat de testset wordt ondersteund in het StUFtestplatform;</w:t>
      </w:r>
    </w:p>
    <w:p w:rsidR="00866885" w:rsidRPr="00866885" w:rsidRDefault="00866885" w:rsidP="00866885">
      <w:pPr>
        <w:pStyle w:val="Lijstalinea"/>
        <w:rPr>
          <w:szCs w:val="20"/>
        </w:rPr>
      </w:pPr>
    </w:p>
    <w:p w:rsidR="00866885" w:rsidRPr="00866885" w:rsidRDefault="00866885" w:rsidP="00866885">
      <w:pPr>
        <w:spacing w:line="240" w:lineRule="auto"/>
        <w:rPr>
          <w:szCs w:val="20"/>
        </w:rPr>
      </w:pPr>
      <w:r w:rsidRPr="00866885">
        <w:rPr>
          <w:szCs w:val="20"/>
        </w:rPr>
        <w:t>Leveranciers dienen voorafgaand aan de in bedrijfstelling en als onderdeel van de acceptatie van de software voor alle van toepassing zijn testscenario’s een testrapportage op te leveren uit het StUF Testplatform. (</w:t>
      </w:r>
      <w:hyperlink r:id="rId41" w:history="1">
        <w:r w:rsidRPr="00866885">
          <w:t>http://www.stuftestplatform.nl/</w:t>
        </w:r>
      </w:hyperlink>
      <w:r w:rsidRPr="00866885">
        <w:rPr>
          <w:szCs w:val="20"/>
        </w:rPr>
        <w:t>) In de testrapporten mogen geen fouten voorkomen. De testrapporten moeten gepubliceerd worden in de GEMMA Softwarecatalogus (zie ook paragraaf 2.2). Hiermee geeft een leverancier invulling aan de volgende werkafspraken die zijn gemaakt in het Zaken DMS Addendum:</w:t>
      </w:r>
    </w:p>
    <w:p w:rsidR="00866885" w:rsidRPr="00866885" w:rsidRDefault="00866885" w:rsidP="00C95768">
      <w:pPr>
        <w:pStyle w:val="Lijstalinea"/>
        <w:numPr>
          <w:ilvl w:val="0"/>
          <w:numId w:val="8"/>
        </w:numPr>
        <w:spacing w:line="240" w:lineRule="auto"/>
        <w:rPr>
          <w:szCs w:val="20"/>
        </w:rPr>
      </w:pPr>
      <w:r w:rsidRPr="00866885">
        <w:rPr>
          <w:szCs w:val="20"/>
        </w:rPr>
        <w:t>Leveranciers voeren een compliancy test uit met het StUF-testplatform voordat software in productie wordt genomen. Hieruit mogen geen fouten naar voren komen;</w:t>
      </w:r>
    </w:p>
    <w:p w:rsidR="00866885" w:rsidRPr="00866885" w:rsidRDefault="00866885" w:rsidP="00C95768">
      <w:pPr>
        <w:pStyle w:val="Lijstalinea"/>
        <w:numPr>
          <w:ilvl w:val="0"/>
          <w:numId w:val="8"/>
        </w:numPr>
        <w:spacing w:line="240" w:lineRule="auto"/>
        <w:rPr>
          <w:szCs w:val="20"/>
        </w:rPr>
      </w:pPr>
      <w:r w:rsidRPr="00866885">
        <w:rPr>
          <w:szCs w:val="20"/>
        </w:rPr>
        <w:t>Leverancier publiceert via de softwarecatalogus welke softwareproducten compliant zijn aan de standaard Zaak en DMS services, en verwijst daarbij naar de uitkomsten (testrapportages) van de compliancy-testen die uitgevoerd zijn op het StUF testplatform.</w:t>
      </w:r>
    </w:p>
    <w:p w:rsidR="00866885" w:rsidRDefault="00866885" w:rsidP="00866885">
      <w:pPr>
        <w:rPr>
          <w:lang w:eastAsia="en-US"/>
        </w:rPr>
      </w:pPr>
    </w:p>
    <w:p w:rsidR="00DA0A15" w:rsidRDefault="00DA0A15" w:rsidP="00DA0A15">
      <w:pPr>
        <w:pStyle w:val="Kop2"/>
        <w:rPr>
          <w:sz w:val="22"/>
        </w:rPr>
      </w:pPr>
      <w:bookmarkStart w:id="23" w:name="_Toc371080799"/>
      <w:bookmarkStart w:id="24" w:name="_Toc404603574"/>
      <w:r w:rsidRPr="00DA0A15">
        <w:rPr>
          <w:sz w:val="22"/>
        </w:rPr>
        <w:t>Publicatie in GEMMA Softwarecatalogus</w:t>
      </w:r>
      <w:bookmarkEnd w:id="23"/>
      <w:bookmarkEnd w:id="24"/>
    </w:p>
    <w:p w:rsidR="00DA0A15" w:rsidRDefault="00DA0A15" w:rsidP="00DA0A15">
      <w:pPr>
        <w:rPr>
          <w:szCs w:val="20"/>
        </w:rPr>
      </w:pPr>
      <w:r w:rsidRPr="00DA0A15">
        <w:rPr>
          <w:szCs w:val="20"/>
        </w:rPr>
        <w:t xml:space="preserve">De GEMMA softwarecatalogus (www.gemmasoftwarecatalogus.nl) is een online informatiesysteem met het (verwachte) softwareaanbod voor gemeenten van ICT-leveranciers die met KING een convenant hebben afgesloten. In de catalogus kunnen leveranciers aangeven in hoeverre het softwareaanbod beschikbaar is en voldoet aan standaarden. </w:t>
      </w:r>
    </w:p>
    <w:p w:rsidR="00DA0A15" w:rsidRPr="00DA0A15" w:rsidRDefault="00DA0A15" w:rsidP="00DA0A15">
      <w:pPr>
        <w:rPr>
          <w:szCs w:val="20"/>
        </w:rPr>
      </w:pPr>
    </w:p>
    <w:p w:rsidR="00DA0A15" w:rsidRDefault="00DA0A15" w:rsidP="00DA0A15">
      <w:pPr>
        <w:rPr>
          <w:szCs w:val="20"/>
        </w:rPr>
      </w:pPr>
      <w:r w:rsidRPr="00DA0A15">
        <w:rPr>
          <w:szCs w:val="20"/>
        </w:rPr>
        <w:t>In de softwarecatalogus dient de leverancier aan te geven</w:t>
      </w:r>
      <w:r w:rsidR="00791A5B">
        <w:rPr>
          <w:szCs w:val="20"/>
        </w:rPr>
        <w:t xml:space="preserve"> of het softwareproduct compliant is. Voor alle producten die compliant zijn dient een testrapport gepubliceerd te zijn</w:t>
      </w:r>
      <w:r w:rsidR="00D82780">
        <w:rPr>
          <w:szCs w:val="20"/>
        </w:rPr>
        <w:t xml:space="preserve"> (zie</w:t>
      </w:r>
      <w:r w:rsidRPr="00DA0A15">
        <w:rPr>
          <w:szCs w:val="20"/>
        </w:rPr>
        <w:t xml:space="preserve"> eisen </w:t>
      </w:r>
      <w:r w:rsidR="00D82780">
        <w:rPr>
          <w:szCs w:val="20"/>
        </w:rPr>
        <w:t>in paragraaf 1.2).</w:t>
      </w:r>
    </w:p>
    <w:p w:rsidR="00DA0A15" w:rsidRDefault="00DA0A15">
      <w:pPr>
        <w:contextualSpacing w:val="0"/>
        <w:rPr>
          <w:szCs w:val="20"/>
        </w:rPr>
      </w:pPr>
      <w:r>
        <w:rPr>
          <w:szCs w:val="20"/>
        </w:rPr>
        <w:br w:type="page"/>
      </w:r>
    </w:p>
    <w:p w:rsidR="00866885" w:rsidRDefault="00DA0A15" w:rsidP="00DA0A15">
      <w:pPr>
        <w:pStyle w:val="Kop1"/>
        <w:numPr>
          <w:ilvl w:val="0"/>
          <w:numId w:val="0"/>
        </w:numPr>
        <w:ind w:left="851" w:hanging="851"/>
      </w:pPr>
      <w:bookmarkStart w:id="25" w:name="_Toc404603575"/>
      <w:r>
        <w:lastRenderedPageBreak/>
        <w:t xml:space="preserve">Bijlage </w:t>
      </w:r>
      <w:r w:rsidR="00D82780">
        <w:t>A</w:t>
      </w:r>
      <w:r>
        <w:t>: Spreadsheet testscenario’s</w:t>
      </w:r>
      <w:bookmarkEnd w:id="25"/>
    </w:p>
    <w:p w:rsidR="00DA0A15" w:rsidRPr="00DA0A15" w:rsidRDefault="00DA0A15" w:rsidP="00DA0A15">
      <w:pPr>
        <w:rPr>
          <w:szCs w:val="20"/>
        </w:rPr>
      </w:pPr>
      <w:r w:rsidRPr="00DA0A15">
        <w:rPr>
          <w:szCs w:val="20"/>
        </w:rPr>
        <w:t>&lt;Bij deze testset hoort een spreadsheet met daarin de voorgeschreven en uitgewerkte testscenario’s&gt;</w:t>
      </w:r>
    </w:p>
    <w:p w:rsidR="00DA0A15" w:rsidRPr="00DA0A15" w:rsidRDefault="00DA0A15" w:rsidP="00DA0A15">
      <w:pPr>
        <w:rPr>
          <w:lang w:eastAsia="en-US"/>
        </w:rPr>
      </w:pPr>
    </w:p>
    <w:p w:rsidR="00866885" w:rsidRDefault="00866885">
      <w:pPr>
        <w:contextualSpacing w:val="0"/>
      </w:pPr>
      <w:r>
        <w:br w:type="page"/>
      </w:r>
    </w:p>
    <w:p w:rsidR="00424B9C" w:rsidRDefault="00424B9C" w:rsidP="004F75A6"/>
    <w:p w:rsidR="00141F7B" w:rsidRDefault="00590B41">
      <w:pPr>
        <w:spacing w:line="240" w:lineRule="auto"/>
        <w:contextualSpacing w:val="0"/>
      </w:pPr>
      <w:r>
        <w:rPr>
          <w:noProof/>
          <w:lang w:val="en-US" w:eastAsia="en-US"/>
        </w:rPr>
        <w:drawing>
          <wp:anchor distT="0" distB="0" distL="114300" distR="114300" simplePos="0" relativeHeight="251659264" behindDoc="1" locked="0" layoutInCell="1" allowOverlap="1">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42">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rsidR="00B07821" w:rsidRPr="004F6D38" w:rsidRDefault="005B2B60" w:rsidP="004F6D38">
      <w:pPr>
        <w:spacing w:line="240" w:lineRule="auto"/>
        <w:contextualSpacing w:val="0"/>
      </w:pPr>
      <w:permStart w:id="1634167620" w:edGrp="everyone"/>
      <w:r>
        <w:pict>
          <v:shape id="Tekstvak 7" o:spid="_x0000_s1029"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" filled="f" stroked="f" strokeweight=".5pt">
            <v:textbox>
              <w:txbxContent>
                <w:sdt>
                  <w:sdtPr>
                    <w:id w:val="-652210753"/>
                    <w:lock w:val="sdtLocked"/>
                  </w:sdtPr>
                  <w:sdtEndPr/>
                  <w:sdtContent>
                    <w:p w:rsidR="00101CDC" w:rsidRPr="0014572A" w:rsidRDefault="00101CDC" w:rsidP="0014572A">
                      <w:pPr>
                        <w:pStyle w:val="K12-adresgegevens"/>
                      </w:pPr>
                      <w:r w:rsidRPr="0014572A">
                        <w:t xml:space="preserve">KWALITEITSINSTITUUT </w:t>
                      </w:r>
                    </w:p>
                    <w:p w:rsidR="00101CDC" w:rsidRPr="0014572A" w:rsidRDefault="00101CDC" w:rsidP="0014572A">
                      <w:pPr>
                        <w:pStyle w:val="K12-adresgegevens"/>
                      </w:pPr>
                      <w:r w:rsidRPr="0014572A">
                        <w:t>NEDERLANDSE GEMEENTEN</w:t>
                      </w:r>
                    </w:p>
                    <w:p w:rsidR="00101CDC" w:rsidRPr="0014572A" w:rsidRDefault="00101CDC" w:rsidP="0014572A">
                      <w:pPr>
                        <w:pStyle w:val="K12-adresgegevens"/>
                      </w:pPr>
                    </w:p>
                    <w:p w:rsidR="00101CDC" w:rsidRPr="0014572A" w:rsidRDefault="00101CDC" w:rsidP="0014572A">
                      <w:pPr>
                        <w:pStyle w:val="K12-adresgegevens"/>
                      </w:pPr>
                      <w:r w:rsidRPr="0014572A">
                        <w:t>NASSAULAAN 12</w:t>
                      </w:r>
                    </w:p>
                    <w:p w:rsidR="00101CDC" w:rsidRPr="0014572A" w:rsidRDefault="00101CDC" w:rsidP="0014572A">
                      <w:pPr>
                        <w:pStyle w:val="K12-adresgegevens"/>
                      </w:pPr>
                      <w:r w:rsidRPr="0014572A">
                        <w:t>2514 JS  DEN HAAG</w:t>
                      </w:r>
                    </w:p>
                    <w:p w:rsidR="00101CDC" w:rsidRPr="0014572A" w:rsidRDefault="00101CDC" w:rsidP="0014572A">
                      <w:pPr>
                        <w:pStyle w:val="K12-adresgegevens"/>
                      </w:pPr>
                    </w:p>
                    <w:p w:rsidR="00101CDC" w:rsidRPr="0014572A" w:rsidRDefault="00101CDC" w:rsidP="0014572A">
                      <w:pPr>
                        <w:pStyle w:val="K12-adresgegevens"/>
                      </w:pPr>
                      <w:r w:rsidRPr="0014572A">
                        <w:t>POSTBUS 30435</w:t>
                      </w:r>
                    </w:p>
                    <w:p w:rsidR="00101CDC" w:rsidRPr="0014572A" w:rsidRDefault="00101CDC" w:rsidP="0014572A">
                      <w:pPr>
                        <w:pStyle w:val="K12-adresgegevens"/>
                      </w:pPr>
                      <w:r w:rsidRPr="0014572A">
                        <w:t>2500 GK  DEN HAAG</w:t>
                      </w:r>
                    </w:p>
                    <w:p w:rsidR="00101CDC" w:rsidRPr="0014572A" w:rsidRDefault="00101CDC" w:rsidP="0014572A">
                      <w:pPr>
                        <w:pStyle w:val="K12-adresgegevens"/>
                      </w:pPr>
                    </w:p>
                    <w:p w:rsidR="00101CDC" w:rsidRPr="0014572A" w:rsidRDefault="00101CDC" w:rsidP="0014572A">
                      <w:pPr>
                        <w:pStyle w:val="K12-adresgegevens"/>
                      </w:pPr>
                      <w:r w:rsidRPr="0014572A">
                        <w:t>T 070 373 80 08</w:t>
                      </w:r>
                    </w:p>
                    <w:p w:rsidR="00101CDC" w:rsidRPr="00F175A3" w:rsidRDefault="00101CDC" w:rsidP="0014572A">
                      <w:pPr>
                        <w:pStyle w:val="K12-adresgegevens"/>
                        <w:rPr>
                          <w:lang w:val="en-GB"/>
                        </w:rPr>
                      </w:pPr>
                      <w:r w:rsidRPr="00F175A3">
                        <w:rPr>
                          <w:lang w:val="en-GB"/>
                        </w:rPr>
                        <w:t>F 070 363 56 82</w:t>
                      </w:r>
                    </w:p>
                    <w:p w:rsidR="00101CDC" w:rsidRPr="00F175A3" w:rsidRDefault="00101CDC" w:rsidP="0014572A">
                      <w:pPr>
                        <w:pStyle w:val="K12-adresgegevens"/>
                        <w:rPr>
                          <w:lang w:val="en-GB"/>
                        </w:rPr>
                      </w:pPr>
                    </w:p>
                    <w:p w:rsidR="00101CDC" w:rsidRPr="00F175A3" w:rsidRDefault="00101CDC" w:rsidP="0014572A">
                      <w:pPr>
                        <w:pStyle w:val="K12-adresgegevens"/>
                        <w:rPr>
                          <w:lang w:val="en-GB"/>
                        </w:rPr>
                      </w:pPr>
                      <w:r w:rsidRPr="00F175A3">
                        <w:rPr>
                          <w:lang w:val="en-GB"/>
                        </w:rPr>
                        <w:t>INFO@KINGGEMEENTEN.NL</w:t>
                      </w:r>
                    </w:p>
                    <w:p w:rsidR="00101CDC" w:rsidRPr="00F175A3" w:rsidRDefault="00101CDC" w:rsidP="0014572A">
                      <w:pPr>
                        <w:pStyle w:val="K12-adresgegevens"/>
                        <w:rPr>
                          <w:lang w:val="en-GB"/>
                        </w:rPr>
                      </w:pPr>
                      <w:r w:rsidRPr="00F175A3">
                        <w:rPr>
                          <w:lang w:val="en-GB"/>
                        </w:rPr>
                        <w:t>WWW.KINGGEMEENTEN.NL</w:t>
                      </w:r>
                    </w:p>
                  </w:sdtContent>
                </w:sdt>
              </w:txbxContent>
            </v:textbox>
            <w10:wrap anchorx="page" anchory="page"/>
            <w10:anchorlock/>
          </v:shape>
        </w:pict>
      </w:r>
      <w:permEnd w:id="1634167620"/>
    </w:p>
    <w:sectPr w:rsidR="00B07821" w:rsidRPr="004F6D38" w:rsidSect="005B07DD">
      <w:type w:val="continuous"/>
      <w:pgSz w:w="11900" w:h="16840" w:code="9"/>
      <w:pgMar w:top="1985" w:right="1418" w:bottom="1077" w:left="1418" w:header="709" w:footer="709"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99B5C5" w15:done="0"/>
  <w15:commentEx w15:paraId="39DEF52C" w15:done="0"/>
  <w15:commentEx w15:paraId="39707213" w15:done="0"/>
  <w15:commentEx w15:paraId="29D51B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B60" w:rsidRDefault="005B2B60" w:rsidP="00A14B69">
      <w:r>
        <w:separator/>
      </w:r>
    </w:p>
  </w:endnote>
  <w:endnote w:type="continuationSeparator" w:id="0">
    <w:p w:rsidR="005B2B60" w:rsidRDefault="005B2B60"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C" w:rsidRDefault="00101CDC">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C" w:rsidRDefault="00101CDC">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C" w:rsidRDefault="00101CDC">
    <w:pPr>
      <w:pStyle w:val="Voetteks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C" w:rsidRDefault="00101CDC" w:rsidP="00A14B69">
    <w:pPr>
      <w:pStyle w:val="Voetteks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C" w:rsidRDefault="00101CDC"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6C3C34">
      <w:rPr>
        <w:noProof/>
      </w:rPr>
      <w:t>7</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C" w:rsidRDefault="00101CDC"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B60" w:rsidRPr="00F6587D" w:rsidRDefault="005B2B60" w:rsidP="00A14B69">
      <w:pPr>
        <w:rPr>
          <w:color w:val="D10074"/>
        </w:rPr>
      </w:pPr>
      <w:r>
        <w:separator/>
      </w:r>
    </w:p>
  </w:footnote>
  <w:footnote w:type="continuationSeparator" w:id="0">
    <w:p w:rsidR="005B2B60" w:rsidRDefault="005B2B60" w:rsidP="00A14B69">
      <w:r>
        <w:continuationSeparator/>
      </w:r>
    </w:p>
  </w:footnote>
  <w:footnote w:id="1">
    <w:p w:rsidR="003548EF" w:rsidRDefault="003548EF">
      <w:pPr>
        <w:pStyle w:val="Voetnoottekst"/>
      </w:pPr>
      <w:r>
        <w:rPr>
          <w:rStyle w:val="Voetnootmarkering"/>
        </w:rPr>
        <w:footnoteRef/>
      </w:r>
      <w:r>
        <w:rPr>
          <w:sz w:val="14"/>
          <w:szCs w:val="20"/>
        </w:rPr>
        <w:t xml:space="preserve"> Een rol kan gezien worden als een groep van referentiecomponenten die dezelfde generieke functionaliteit bieden.  </w:t>
      </w:r>
      <w:r w:rsidRPr="0097651B">
        <w:rPr>
          <w:sz w:val="14"/>
          <w:szCs w:val="20"/>
        </w:rPr>
        <w:t xml:space="preserve">Een voorbeeld hiervan is de Zaakservice </w:t>
      </w:r>
      <w:proofErr w:type="spellStart"/>
      <w:r w:rsidRPr="0097651B">
        <w:rPr>
          <w:sz w:val="14"/>
          <w:szCs w:val="20"/>
        </w:rPr>
        <w:t>consumer</w:t>
      </w:r>
      <w:proofErr w:type="spellEnd"/>
      <w:r w:rsidRPr="0097651B">
        <w:rPr>
          <w:sz w:val="14"/>
          <w:szCs w:val="20"/>
        </w:rPr>
        <w:t>.</w:t>
      </w:r>
      <w:r w:rsidR="00776121">
        <w:rPr>
          <w:sz w:val="14"/>
          <w:szCs w:val="20"/>
        </w:rPr>
        <w:t xml:space="preserve"> Indien een softwareproduct de rol van Zaakservice </w:t>
      </w:r>
      <w:proofErr w:type="spellStart"/>
      <w:r w:rsidR="00776121">
        <w:rPr>
          <w:sz w:val="14"/>
          <w:szCs w:val="20"/>
        </w:rPr>
        <w:t>consumer</w:t>
      </w:r>
      <w:proofErr w:type="spellEnd"/>
      <w:r w:rsidR="00776121">
        <w:rPr>
          <w:sz w:val="14"/>
          <w:szCs w:val="20"/>
        </w:rPr>
        <w:t xml:space="preserve"> invult dan betekent dit dat in dit softwareproduct </w:t>
      </w:r>
      <w:proofErr w:type="spellStart"/>
      <w:r w:rsidR="00776121">
        <w:rPr>
          <w:sz w:val="14"/>
          <w:szCs w:val="20"/>
        </w:rPr>
        <w:t>zaakgerelateerde</w:t>
      </w:r>
      <w:proofErr w:type="spellEnd"/>
      <w:r w:rsidR="00776121">
        <w:rPr>
          <w:sz w:val="14"/>
          <w:szCs w:val="20"/>
        </w:rPr>
        <w:t xml:space="preserve"> informatie ontstaat of wordt aangepast en dat deze informatie volgens de services uit de Zaak- en Documentservices wordt ontsloten naar een Zaaksysteem. Vrijwel elk softwareproduct kan de rol van Zaakservice </w:t>
      </w:r>
      <w:proofErr w:type="spellStart"/>
      <w:r w:rsidR="00776121">
        <w:rPr>
          <w:sz w:val="14"/>
          <w:szCs w:val="20"/>
        </w:rPr>
        <w:t>consumer</w:t>
      </w:r>
      <w:proofErr w:type="spellEnd"/>
      <w:r w:rsidR="00776121">
        <w:rPr>
          <w:sz w:val="14"/>
          <w:szCs w:val="20"/>
        </w:rPr>
        <w:t xml:space="preserve"> invullen. Denk aan </w:t>
      </w:r>
      <w:proofErr w:type="spellStart"/>
      <w:r w:rsidR="00776121">
        <w:rPr>
          <w:sz w:val="14"/>
          <w:szCs w:val="20"/>
        </w:rPr>
        <w:t>vergunningsystemen</w:t>
      </w:r>
      <w:proofErr w:type="spellEnd"/>
      <w:r w:rsidR="00776121">
        <w:rPr>
          <w:sz w:val="14"/>
          <w:szCs w:val="20"/>
        </w:rPr>
        <w:t xml:space="preserve">, handhavingssystemen, </w:t>
      </w:r>
      <w:proofErr w:type="spellStart"/>
      <w:r w:rsidR="00776121">
        <w:rPr>
          <w:sz w:val="14"/>
          <w:szCs w:val="20"/>
        </w:rPr>
        <w:t>uitkeringensysteem</w:t>
      </w:r>
      <w:proofErr w:type="spellEnd"/>
      <w:r w:rsidR="00776121">
        <w:rPr>
          <w:sz w:val="14"/>
          <w:szCs w:val="20"/>
        </w:rPr>
        <w:t xml:space="preserve"> etc.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C" w:rsidRDefault="00101CDC">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C" w:rsidRDefault="00101CDC" w:rsidP="00A14B69">
    <w:r>
      <w:rPr>
        <w:noProof/>
        <w:lang w:val="en-US" w:eastAsia="en-US"/>
      </w:rPr>
      <w:drawing>
        <wp:anchor distT="0" distB="0" distL="114300" distR="114300" simplePos="0" relativeHeight="251657216" behindDoc="1" locked="1" layoutInCell="1" allowOverlap="1" wp14:anchorId="34726EE0" wp14:editId="251468C9">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C" w:rsidRDefault="00101CDC">
    <w:pPr>
      <w:pStyle w:val="Kopteks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C" w:rsidRDefault="00101CDC" w:rsidP="00A14B6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C" w:rsidRDefault="00101CDC" w:rsidP="00D56448">
    <w:pPr>
      <w:jc w:val="right"/>
    </w:pPr>
    <w:r>
      <w:rPr>
        <w:noProof/>
        <w:lang w:val="en-US" w:eastAsia="en-US"/>
      </w:rPr>
      <w:drawing>
        <wp:inline distT="0" distB="0" distL="0" distR="0">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CDC" w:rsidRDefault="00101CDC"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61032F2"/>
    <w:multiLevelType w:val="multilevel"/>
    <w:tmpl w:val="6B2256C0"/>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outline w:val="0"/>
        <w:shadow w:val="0"/>
        <w:emboss w:val="0"/>
        <w:imprint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outline w:val="0"/>
        <w:shadow w:val="0"/>
        <w:emboss w:val="0"/>
        <w:imprint w:val="0"/>
        <w:vanish w:val="0"/>
        <w:color w:val="003359"/>
        <w:sz w:val="22"/>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outline w:val="0"/>
        <w:shadow w:val="0"/>
        <w:emboss w:val="0"/>
        <w:imprint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nsid w:val="1BD44D58"/>
    <w:multiLevelType w:val="multilevel"/>
    <w:tmpl w:val="19F08BA4"/>
    <w:name w:val="K-nummering22"/>
    <w:numStyleLink w:val="K-nummering"/>
  </w:abstractNum>
  <w:abstractNum w:abstractNumId="3">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5">
    <w:nsid w:val="2ABB1297"/>
    <w:multiLevelType w:val="hybridMultilevel"/>
    <w:tmpl w:val="B6127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1E214AD"/>
    <w:multiLevelType w:val="hybridMultilevel"/>
    <w:tmpl w:val="BF2A5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2">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FCB1E8C"/>
    <w:multiLevelType w:val="hybridMultilevel"/>
    <w:tmpl w:val="120E26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F22C45"/>
    <w:multiLevelType w:val="hybridMultilevel"/>
    <w:tmpl w:val="14B24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DC4535"/>
    <w:multiLevelType w:val="hybridMultilevel"/>
    <w:tmpl w:val="B0B0D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3C2989"/>
    <w:multiLevelType w:val="hybridMultilevel"/>
    <w:tmpl w:val="649668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3"/>
  </w:num>
  <w:num w:numId="4">
    <w:abstractNumId w:val="0"/>
  </w:num>
  <w:num w:numId="5">
    <w:abstractNumId w:val="12"/>
  </w:num>
  <w:num w:numId="6">
    <w:abstractNumId w:val="7"/>
  </w:num>
  <w:num w:numId="7">
    <w:abstractNumId w:val="4"/>
  </w:num>
  <w:num w:numId="8">
    <w:abstractNumId w:val="5"/>
  </w:num>
  <w:num w:numId="9">
    <w:abstractNumId w:val="15"/>
  </w:num>
  <w:num w:numId="10">
    <w:abstractNumId w:val="14"/>
  </w:num>
  <w:num w:numId="11">
    <w:abstractNumId w:val="17"/>
  </w:num>
  <w:num w:numId="12">
    <w:abstractNumId w:val="16"/>
  </w:num>
  <w:num w:numId="13">
    <w:abstractNumId w:val="9"/>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Elgersma">
    <w15:presenceInfo w15:providerId="Windows Live" w15:userId="067fe3f4314a92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efaultTableStyle w:val="K-tabel"/>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OpenInPublishingView" w:val="0"/>
    <w:docVar w:name="PublishingViewTables" w:val="0"/>
  </w:docVars>
  <w:rsids>
    <w:rsidRoot w:val="006D1E68"/>
    <w:rsid w:val="000030E7"/>
    <w:rsid w:val="00003401"/>
    <w:rsid w:val="000052E1"/>
    <w:rsid w:val="00023DA5"/>
    <w:rsid w:val="00035F82"/>
    <w:rsid w:val="00076EE1"/>
    <w:rsid w:val="00077AB2"/>
    <w:rsid w:val="000807AD"/>
    <w:rsid w:val="00082DAE"/>
    <w:rsid w:val="00090B4C"/>
    <w:rsid w:val="00095C62"/>
    <w:rsid w:val="000B66CF"/>
    <w:rsid w:val="000D05AC"/>
    <w:rsid w:val="00101CDC"/>
    <w:rsid w:val="00125AF7"/>
    <w:rsid w:val="00133C65"/>
    <w:rsid w:val="00135AD1"/>
    <w:rsid w:val="00141F7B"/>
    <w:rsid w:val="0014572A"/>
    <w:rsid w:val="00170AB9"/>
    <w:rsid w:val="001C1C41"/>
    <w:rsid w:val="001D5F15"/>
    <w:rsid w:val="001E08B2"/>
    <w:rsid w:val="001E75C3"/>
    <w:rsid w:val="001F594C"/>
    <w:rsid w:val="00200C5D"/>
    <w:rsid w:val="002037AD"/>
    <w:rsid w:val="00226353"/>
    <w:rsid w:val="00232AB5"/>
    <w:rsid w:val="00236A46"/>
    <w:rsid w:val="0024241F"/>
    <w:rsid w:val="00246428"/>
    <w:rsid w:val="002468BC"/>
    <w:rsid w:val="0025661F"/>
    <w:rsid w:val="002675CF"/>
    <w:rsid w:val="002736A8"/>
    <w:rsid w:val="00275F13"/>
    <w:rsid w:val="002B238E"/>
    <w:rsid w:val="002B5A57"/>
    <w:rsid w:val="002B74F1"/>
    <w:rsid w:val="002E480C"/>
    <w:rsid w:val="002E4B32"/>
    <w:rsid w:val="00342B3B"/>
    <w:rsid w:val="003548EF"/>
    <w:rsid w:val="00364256"/>
    <w:rsid w:val="00383FC5"/>
    <w:rsid w:val="00390415"/>
    <w:rsid w:val="003D6CFA"/>
    <w:rsid w:val="003E6332"/>
    <w:rsid w:val="003F001D"/>
    <w:rsid w:val="00411974"/>
    <w:rsid w:val="00412B86"/>
    <w:rsid w:val="00422833"/>
    <w:rsid w:val="00424B9C"/>
    <w:rsid w:val="00424E15"/>
    <w:rsid w:val="0044452F"/>
    <w:rsid w:val="00447F21"/>
    <w:rsid w:val="004717EE"/>
    <w:rsid w:val="00487A02"/>
    <w:rsid w:val="004A0171"/>
    <w:rsid w:val="004A079F"/>
    <w:rsid w:val="004C2111"/>
    <w:rsid w:val="004D3758"/>
    <w:rsid w:val="004E122E"/>
    <w:rsid w:val="004E468C"/>
    <w:rsid w:val="004F3A45"/>
    <w:rsid w:val="004F6633"/>
    <w:rsid w:val="004F6D38"/>
    <w:rsid w:val="004F75A6"/>
    <w:rsid w:val="005070DB"/>
    <w:rsid w:val="00520125"/>
    <w:rsid w:val="00524BD4"/>
    <w:rsid w:val="00527614"/>
    <w:rsid w:val="00527BA9"/>
    <w:rsid w:val="00542956"/>
    <w:rsid w:val="00556E47"/>
    <w:rsid w:val="005630A4"/>
    <w:rsid w:val="00590B41"/>
    <w:rsid w:val="0059146E"/>
    <w:rsid w:val="005A2E99"/>
    <w:rsid w:val="005A40FE"/>
    <w:rsid w:val="005B07DD"/>
    <w:rsid w:val="005B2A32"/>
    <w:rsid w:val="005B2B60"/>
    <w:rsid w:val="005D015D"/>
    <w:rsid w:val="005E1354"/>
    <w:rsid w:val="00607CC4"/>
    <w:rsid w:val="00623C8B"/>
    <w:rsid w:val="006264D3"/>
    <w:rsid w:val="00634BB6"/>
    <w:rsid w:val="006360F3"/>
    <w:rsid w:val="0064719D"/>
    <w:rsid w:val="006C0403"/>
    <w:rsid w:val="006C3C34"/>
    <w:rsid w:val="006D1E68"/>
    <w:rsid w:val="006D24F0"/>
    <w:rsid w:val="006D47C0"/>
    <w:rsid w:val="006F2D30"/>
    <w:rsid w:val="0074166C"/>
    <w:rsid w:val="007418E3"/>
    <w:rsid w:val="007559D7"/>
    <w:rsid w:val="007679C2"/>
    <w:rsid w:val="00776121"/>
    <w:rsid w:val="00776647"/>
    <w:rsid w:val="00781B86"/>
    <w:rsid w:val="00791A5B"/>
    <w:rsid w:val="00792524"/>
    <w:rsid w:val="007A5697"/>
    <w:rsid w:val="007C75AF"/>
    <w:rsid w:val="007D606D"/>
    <w:rsid w:val="007F22D7"/>
    <w:rsid w:val="008044D1"/>
    <w:rsid w:val="00812AE6"/>
    <w:rsid w:val="008157A2"/>
    <w:rsid w:val="00823DFE"/>
    <w:rsid w:val="00842596"/>
    <w:rsid w:val="00866885"/>
    <w:rsid w:val="00871CDC"/>
    <w:rsid w:val="0088563A"/>
    <w:rsid w:val="00897055"/>
    <w:rsid w:val="008A0990"/>
    <w:rsid w:val="008A4C56"/>
    <w:rsid w:val="008A68BF"/>
    <w:rsid w:val="008B7713"/>
    <w:rsid w:val="008C669F"/>
    <w:rsid w:val="008D3A7A"/>
    <w:rsid w:val="008F343B"/>
    <w:rsid w:val="00911673"/>
    <w:rsid w:val="0092065F"/>
    <w:rsid w:val="0092369C"/>
    <w:rsid w:val="0097651B"/>
    <w:rsid w:val="00987CFC"/>
    <w:rsid w:val="009B786A"/>
    <w:rsid w:val="009E1F22"/>
    <w:rsid w:val="009F028C"/>
    <w:rsid w:val="00A06710"/>
    <w:rsid w:val="00A14B69"/>
    <w:rsid w:val="00A16EF7"/>
    <w:rsid w:val="00A2491B"/>
    <w:rsid w:val="00A32195"/>
    <w:rsid w:val="00A3482E"/>
    <w:rsid w:val="00A35198"/>
    <w:rsid w:val="00A6122F"/>
    <w:rsid w:val="00A70C11"/>
    <w:rsid w:val="00A70FD5"/>
    <w:rsid w:val="00AA0C9C"/>
    <w:rsid w:val="00B07821"/>
    <w:rsid w:val="00B14AD1"/>
    <w:rsid w:val="00B36E25"/>
    <w:rsid w:val="00B46008"/>
    <w:rsid w:val="00B93A0F"/>
    <w:rsid w:val="00B9543C"/>
    <w:rsid w:val="00BA750E"/>
    <w:rsid w:val="00BB2682"/>
    <w:rsid w:val="00BB5293"/>
    <w:rsid w:val="00BB5F7F"/>
    <w:rsid w:val="00BC1BFA"/>
    <w:rsid w:val="00BD1E00"/>
    <w:rsid w:val="00BD3F09"/>
    <w:rsid w:val="00BD4AA5"/>
    <w:rsid w:val="00BF5937"/>
    <w:rsid w:val="00BF78E4"/>
    <w:rsid w:val="00BF7B1E"/>
    <w:rsid w:val="00C25571"/>
    <w:rsid w:val="00C51AC1"/>
    <w:rsid w:val="00C6754B"/>
    <w:rsid w:val="00C747F8"/>
    <w:rsid w:val="00C9388A"/>
    <w:rsid w:val="00C95768"/>
    <w:rsid w:val="00C97DAE"/>
    <w:rsid w:val="00CF7F99"/>
    <w:rsid w:val="00D30449"/>
    <w:rsid w:val="00D40B5F"/>
    <w:rsid w:val="00D468F1"/>
    <w:rsid w:val="00D56448"/>
    <w:rsid w:val="00D64FAA"/>
    <w:rsid w:val="00D82780"/>
    <w:rsid w:val="00D917DB"/>
    <w:rsid w:val="00D9560C"/>
    <w:rsid w:val="00DA0A15"/>
    <w:rsid w:val="00DE271E"/>
    <w:rsid w:val="00DE3896"/>
    <w:rsid w:val="00E075A9"/>
    <w:rsid w:val="00E13927"/>
    <w:rsid w:val="00E3545F"/>
    <w:rsid w:val="00E4254C"/>
    <w:rsid w:val="00E52649"/>
    <w:rsid w:val="00E578A8"/>
    <w:rsid w:val="00E71B04"/>
    <w:rsid w:val="00E8015F"/>
    <w:rsid w:val="00EE4748"/>
    <w:rsid w:val="00EE6D97"/>
    <w:rsid w:val="00EE7AD3"/>
    <w:rsid w:val="00EF2D8C"/>
    <w:rsid w:val="00F05DBF"/>
    <w:rsid w:val="00F175A3"/>
    <w:rsid w:val="00F242B5"/>
    <w:rsid w:val="00F3704C"/>
    <w:rsid w:val="00F4772E"/>
    <w:rsid w:val="00F60EB4"/>
    <w:rsid w:val="00F6587D"/>
    <w:rsid w:val="00F751D7"/>
    <w:rsid w:val="00FA2527"/>
    <w:rsid w:val="00FC04CE"/>
    <w:rsid w:val="00FF1399"/>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59"/>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qFormat/>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styleId="Normaalweb">
    <w:name w:val="Normal (Web)"/>
    <w:basedOn w:val="Standaard"/>
    <w:uiPriority w:val="99"/>
    <w:unhideWhenUsed/>
    <w:rsid w:val="00DA0A15"/>
    <w:pPr>
      <w:spacing w:before="100" w:beforeAutospacing="1" w:after="100" w:afterAutospacing="1" w:line="240" w:lineRule="auto"/>
      <w:contextualSpacing w:val="0"/>
    </w:pPr>
    <w:rPr>
      <w:rFonts w:ascii="Times New Roman" w:hAnsi="Times New Roman" w:cstheme="minorHAnsi"/>
      <w:kern w:val="32"/>
      <w:sz w:val="24"/>
      <w:szCs w:val="24"/>
    </w:rPr>
  </w:style>
  <w:style w:type="table" w:customStyle="1" w:styleId="Tabelraster1">
    <w:name w:val="Tabelraster1"/>
    <w:basedOn w:val="Standaardtabel"/>
    <w:uiPriority w:val="59"/>
    <w:rsid w:val="00DA0A15"/>
    <w:pPr>
      <w:spacing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ussenkopChar">
    <w:name w:val="Tussenkop Char"/>
    <w:basedOn w:val="Standaardalinea-lettertype"/>
    <w:link w:val="Tussenkop"/>
    <w:locked/>
    <w:rsid w:val="00DA0A15"/>
    <w:rPr>
      <w:rFonts w:cstheme="minorHAnsi"/>
      <w:b/>
      <w:color w:val="002060"/>
      <w:kern w:val="32"/>
      <w:sz w:val="22"/>
      <w:lang w:eastAsia="en-US"/>
    </w:rPr>
  </w:style>
  <w:style w:type="paragraph" w:customStyle="1" w:styleId="Tussenkop">
    <w:name w:val="Tussenkop"/>
    <w:basedOn w:val="Standaard"/>
    <w:next w:val="Standaard"/>
    <w:link w:val="TussenkopChar"/>
    <w:autoRedefine/>
    <w:qFormat/>
    <w:rsid w:val="00DA0A15"/>
    <w:pPr>
      <w:spacing w:before="200" w:line="276" w:lineRule="auto"/>
      <w:contextualSpacing w:val="0"/>
    </w:pPr>
    <w:rPr>
      <w:rFonts w:eastAsia="Calibri" w:cstheme="minorHAnsi"/>
      <w:b/>
      <w:color w:val="002060"/>
      <w:kern w:val="32"/>
      <w:sz w:val="22"/>
      <w:lang w:eastAsia="en-US"/>
    </w:rPr>
  </w:style>
  <w:style w:type="character" w:styleId="GevolgdeHyperlink">
    <w:name w:val="FollowedHyperlink"/>
    <w:basedOn w:val="Standaardalinea-lettertype"/>
    <w:semiHidden/>
    <w:unhideWhenUsed/>
    <w:rsid w:val="008F343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Kop1Char">
    <w:name w:val="K-nummering"/>
    <w:pPr>
      <w:numPr>
        <w:numId w:val="3"/>
      </w:numPr>
    </w:pPr>
  </w:style>
  <w:style w:type="numbering" w:customStyle="1" w:styleId="Kop2Char">
    <w:name w:val="Opmaakprofiel1"/>
    <w:pPr>
      <w:numPr>
        <w:numId w:val="7"/>
      </w:numPr>
    </w:pPr>
  </w:style>
  <w:style w:type="numbering" w:customStyle="1" w:styleId="Kop3Char">
    <w:name w:val="OpmaakprofielMetopsommingstekensSymbolsymboolLinks063cmVerk"/>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52160">
      <w:bodyDiv w:val="1"/>
      <w:marLeft w:val="0"/>
      <w:marRight w:val="0"/>
      <w:marTop w:val="0"/>
      <w:marBottom w:val="0"/>
      <w:divBdr>
        <w:top w:val="none" w:sz="0" w:space="0" w:color="auto"/>
        <w:left w:val="none" w:sz="0" w:space="0" w:color="auto"/>
        <w:bottom w:val="none" w:sz="0" w:space="0" w:color="auto"/>
        <w:right w:val="none" w:sz="0" w:space="0" w:color="auto"/>
      </w:divBdr>
    </w:div>
    <w:div w:id="119762834">
      <w:bodyDiv w:val="1"/>
      <w:marLeft w:val="0"/>
      <w:marRight w:val="0"/>
      <w:marTop w:val="0"/>
      <w:marBottom w:val="0"/>
      <w:divBdr>
        <w:top w:val="none" w:sz="0" w:space="0" w:color="auto"/>
        <w:left w:val="none" w:sz="0" w:space="0" w:color="auto"/>
        <w:bottom w:val="none" w:sz="0" w:space="0" w:color="auto"/>
        <w:right w:val="none" w:sz="0" w:space="0" w:color="auto"/>
      </w:divBdr>
    </w:div>
    <w:div w:id="130442679">
      <w:bodyDiv w:val="1"/>
      <w:marLeft w:val="0"/>
      <w:marRight w:val="0"/>
      <w:marTop w:val="0"/>
      <w:marBottom w:val="0"/>
      <w:divBdr>
        <w:top w:val="none" w:sz="0" w:space="0" w:color="auto"/>
        <w:left w:val="none" w:sz="0" w:space="0" w:color="auto"/>
        <w:bottom w:val="none" w:sz="0" w:space="0" w:color="auto"/>
        <w:right w:val="none" w:sz="0" w:space="0" w:color="auto"/>
      </w:divBdr>
    </w:div>
    <w:div w:id="226188562">
      <w:bodyDiv w:val="1"/>
      <w:marLeft w:val="0"/>
      <w:marRight w:val="0"/>
      <w:marTop w:val="0"/>
      <w:marBottom w:val="0"/>
      <w:divBdr>
        <w:top w:val="none" w:sz="0" w:space="0" w:color="auto"/>
        <w:left w:val="none" w:sz="0" w:space="0" w:color="auto"/>
        <w:bottom w:val="none" w:sz="0" w:space="0" w:color="auto"/>
        <w:right w:val="none" w:sz="0" w:space="0" w:color="auto"/>
      </w:divBdr>
    </w:div>
    <w:div w:id="234358159">
      <w:bodyDiv w:val="1"/>
      <w:marLeft w:val="0"/>
      <w:marRight w:val="0"/>
      <w:marTop w:val="0"/>
      <w:marBottom w:val="0"/>
      <w:divBdr>
        <w:top w:val="none" w:sz="0" w:space="0" w:color="auto"/>
        <w:left w:val="none" w:sz="0" w:space="0" w:color="auto"/>
        <w:bottom w:val="none" w:sz="0" w:space="0" w:color="auto"/>
        <w:right w:val="none" w:sz="0" w:space="0" w:color="auto"/>
      </w:divBdr>
    </w:div>
    <w:div w:id="349918221">
      <w:bodyDiv w:val="1"/>
      <w:marLeft w:val="0"/>
      <w:marRight w:val="0"/>
      <w:marTop w:val="0"/>
      <w:marBottom w:val="0"/>
      <w:divBdr>
        <w:top w:val="none" w:sz="0" w:space="0" w:color="auto"/>
        <w:left w:val="none" w:sz="0" w:space="0" w:color="auto"/>
        <w:bottom w:val="none" w:sz="0" w:space="0" w:color="auto"/>
        <w:right w:val="none" w:sz="0" w:space="0" w:color="auto"/>
      </w:divBdr>
    </w:div>
    <w:div w:id="368192672">
      <w:bodyDiv w:val="1"/>
      <w:marLeft w:val="0"/>
      <w:marRight w:val="0"/>
      <w:marTop w:val="0"/>
      <w:marBottom w:val="0"/>
      <w:divBdr>
        <w:top w:val="none" w:sz="0" w:space="0" w:color="auto"/>
        <w:left w:val="none" w:sz="0" w:space="0" w:color="auto"/>
        <w:bottom w:val="none" w:sz="0" w:space="0" w:color="auto"/>
        <w:right w:val="none" w:sz="0" w:space="0" w:color="auto"/>
      </w:divBdr>
    </w:div>
    <w:div w:id="420372672">
      <w:bodyDiv w:val="1"/>
      <w:marLeft w:val="0"/>
      <w:marRight w:val="0"/>
      <w:marTop w:val="0"/>
      <w:marBottom w:val="0"/>
      <w:divBdr>
        <w:top w:val="none" w:sz="0" w:space="0" w:color="auto"/>
        <w:left w:val="none" w:sz="0" w:space="0" w:color="auto"/>
        <w:bottom w:val="none" w:sz="0" w:space="0" w:color="auto"/>
        <w:right w:val="none" w:sz="0" w:space="0" w:color="auto"/>
      </w:divBdr>
    </w:div>
    <w:div w:id="470250935">
      <w:bodyDiv w:val="1"/>
      <w:marLeft w:val="0"/>
      <w:marRight w:val="0"/>
      <w:marTop w:val="0"/>
      <w:marBottom w:val="0"/>
      <w:divBdr>
        <w:top w:val="none" w:sz="0" w:space="0" w:color="auto"/>
        <w:left w:val="none" w:sz="0" w:space="0" w:color="auto"/>
        <w:bottom w:val="none" w:sz="0" w:space="0" w:color="auto"/>
        <w:right w:val="none" w:sz="0" w:space="0" w:color="auto"/>
      </w:divBdr>
    </w:div>
    <w:div w:id="652569545">
      <w:bodyDiv w:val="1"/>
      <w:marLeft w:val="0"/>
      <w:marRight w:val="0"/>
      <w:marTop w:val="0"/>
      <w:marBottom w:val="0"/>
      <w:divBdr>
        <w:top w:val="none" w:sz="0" w:space="0" w:color="auto"/>
        <w:left w:val="none" w:sz="0" w:space="0" w:color="auto"/>
        <w:bottom w:val="none" w:sz="0" w:space="0" w:color="auto"/>
        <w:right w:val="none" w:sz="0" w:space="0" w:color="auto"/>
      </w:divBdr>
    </w:div>
    <w:div w:id="694503816">
      <w:bodyDiv w:val="1"/>
      <w:marLeft w:val="0"/>
      <w:marRight w:val="0"/>
      <w:marTop w:val="0"/>
      <w:marBottom w:val="0"/>
      <w:divBdr>
        <w:top w:val="none" w:sz="0" w:space="0" w:color="auto"/>
        <w:left w:val="none" w:sz="0" w:space="0" w:color="auto"/>
        <w:bottom w:val="none" w:sz="0" w:space="0" w:color="auto"/>
        <w:right w:val="none" w:sz="0" w:space="0" w:color="auto"/>
      </w:divBdr>
    </w:div>
    <w:div w:id="715659406">
      <w:bodyDiv w:val="1"/>
      <w:marLeft w:val="0"/>
      <w:marRight w:val="0"/>
      <w:marTop w:val="0"/>
      <w:marBottom w:val="0"/>
      <w:divBdr>
        <w:top w:val="none" w:sz="0" w:space="0" w:color="auto"/>
        <w:left w:val="none" w:sz="0" w:space="0" w:color="auto"/>
        <w:bottom w:val="none" w:sz="0" w:space="0" w:color="auto"/>
        <w:right w:val="none" w:sz="0" w:space="0" w:color="auto"/>
      </w:divBdr>
    </w:div>
    <w:div w:id="811598682">
      <w:bodyDiv w:val="1"/>
      <w:marLeft w:val="0"/>
      <w:marRight w:val="0"/>
      <w:marTop w:val="0"/>
      <w:marBottom w:val="0"/>
      <w:divBdr>
        <w:top w:val="none" w:sz="0" w:space="0" w:color="auto"/>
        <w:left w:val="none" w:sz="0" w:space="0" w:color="auto"/>
        <w:bottom w:val="none" w:sz="0" w:space="0" w:color="auto"/>
        <w:right w:val="none" w:sz="0" w:space="0" w:color="auto"/>
      </w:divBdr>
    </w:div>
    <w:div w:id="839345914">
      <w:bodyDiv w:val="1"/>
      <w:marLeft w:val="0"/>
      <w:marRight w:val="0"/>
      <w:marTop w:val="0"/>
      <w:marBottom w:val="0"/>
      <w:divBdr>
        <w:top w:val="none" w:sz="0" w:space="0" w:color="auto"/>
        <w:left w:val="none" w:sz="0" w:space="0" w:color="auto"/>
        <w:bottom w:val="none" w:sz="0" w:space="0" w:color="auto"/>
        <w:right w:val="none" w:sz="0" w:space="0" w:color="auto"/>
      </w:divBdr>
    </w:div>
    <w:div w:id="869338749">
      <w:bodyDiv w:val="1"/>
      <w:marLeft w:val="0"/>
      <w:marRight w:val="0"/>
      <w:marTop w:val="0"/>
      <w:marBottom w:val="0"/>
      <w:divBdr>
        <w:top w:val="none" w:sz="0" w:space="0" w:color="auto"/>
        <w:left w:val="none" w:sz="0" w:space="0" w:color="auto"/>
        <w:bottom w:val="none" w:sz="0" w:space="0" w:color="auto"/>
        <w:right w:val="none" w:sz="0" w:space="0" w:color="auto"/>
      </w:divBdr>
    </w:div>
    <w:div w:id="930427265">
      <w:bodyDiv w:val="1"/>
      <w:marLeft w:val="0"/>
      <w:marRight w:val="0"/>
      <w:marTop w:val="0"/>
      <w:marBottom w:val="0"/>
      <w:divBdr>
        <w:top w:val="none" w:sz="0" w:space="0" w:color="auto"/>
        <w:left w:val="none" w:sz="0" w:space="0" w:color="auto"/>
        <w:bottom w:val="none" w:sz="0" w:space="0" w:color="auto"/>
        <w:right w:val="none" w:sz="0" w:space="0" w:color="auto"/>
      </w:divBdr>
    </w:div>
    <w:div w:id="958223434">
      <w:bodyDiv w:val="1"/>
      <w:marLeft w:val="0"/>
      <w:marRight w:val="0"/>
      <w:marTop w:val="0"/>
      <w:marBottom w:val="0"/>
      <w:divBdr>
        <w:top w:val="none" w:sz="0" w:space="0" w:color="auto"/>
        <w:left w:val="none" w:sz="0" w:space="0" w:color="auto"/>
        <w:bottom w:val="none" w:sz="0" w:space="0" w:color="auto"/>
        <w:right w:val="none" w:sz="0" w:space="0" w:color="auto"/>
      </w:divBdr>
    </w:div>
    <w:div w:id="1056975464">
      <w:bodyDiv w:val="1"/>
      <w:marLeft w:val="0"/>
      <w:marRight w:val="0"/>
      <w:marTop w:val="0"/>
      <w:marBottom w:val="0"/>
      <w:divBdr>
        <w:top w:val="none" w:sz="0" w:space="0" w:color="auto"/>
        <w:left w:val="none" w:sz="0" w:space="0" w:color="auto"/>
        <w:bottom w:val="none" w:sz="0" w:space="0" w:color="auto"/>
        <w:right w:val="none" w:sz="0" w:space="0" w:color="auto"/>
      </w:divBdr>
    </w:div>
    <w:div w:id="1085683838">
      <w:bodyDiv w:val="1"/>
      <w:marLeft w:val="0"/>
      <w:marRight w:val="0"/>
      <w:marTop w:val="0"/>
      <w:marBottom w:val="0"/>
      <w:divBdr>
        <w:top w:val="none" w:sz="0" w:space="0" w:color="auto"/>
        <w:left w:val="none" w:sz="0" w:space="0" w:color="auto"/>
        <w:bottom w:val="none" w:sz="0" w:space="0" w:color="auto"/>
        <w:right w:val="none" w:sz="0" w:space="0" w:color="auto"/>
      </w:divBdr>
    </w:div>
    <w:div w:id="1088498707">
      <w:bodyDiv w:val="1"/>
      <w:marLeft w:val="0"/>
      <w:marRight w:val="0"/>
      <w:marTop w:val="0"/>
      <w:marBottom w:val="0"/>
      <w:divBdr>
        <w:top w:val="none" w:sz="0" w:space="0" w:color="auto"/>
        <w:left w:val="none" w:sz="0" w:space="0" w:color="auto"/>
        <w:bottom w:val="none" w:sz="0" w:space="0" w:color="auto"/>
        <w:right w:val="none" w:sz="0" w:space="0" w:color="auto"/>
      </w:divBdr>
    </w:div>
    <w:div w:id="1206987310">
      <w:bodyDiv w:val="1"/>
      <w:marLeft w:val="0"/>
      <w:marRight w:val="0"/>
      <w:marTop w:val="0"/>
      <w:marBottom w:val="0"/>
      <w:divBdr>
        <w:top w:val="none" w:sz="0" w:space="0" w:color="auto"/>
        <w:left w:val="none" w:sz="0" w:space="0" w:color="auto"/>
        <w:bottom w:val="none" w:sz="0" w:space="0" w:color="auto"/>
        <w:right w:val="none" w:sz="0" w:space="0" w:color="auto"/>
      </w:divBdr>
    </w:div>
    <w:div w:id="1208761354">
      <w:bodyDiv w:val="1"/>
      <w:marLeft w:val="0"/>
      <w:marRight w:val="0"/>
      <w:marTop w:val="0"/>
      <w:marBottom w:val="0"/>
      <w:divBdr>
        <w:top w:val="none" w:sz="0" w:space="0" w:color="auto"/>
        <w:left w:val="none" w:sz="0" w:space="0" w:color="auto"/>
        <w:bottom w:val="none" w:sz="0" w:space="0" w:color="auto"/>
        <w:right w:val="none" w:sz="0" w:space="0" w:color="auto"/>
      </w:divBdr>
    </w:div>
    <w:div w:id="1396322652">
      <w:bodyDiv w:val="1"/>
      <w:marLeft w:val="0"/>
      <w:marRight w:val="0"/>
      <w:marTop w:val="0"/>
      <w:marBottom w:val="0"/>
      <w:divBdr>
        <w:top w:val="none" w:sz="0" w:space="0" w:color="auto"/>
        <w:left w:val="none" w:sz="0" w:space="0" w:color="auto"/>
        <w:bottom w:val="none" w:sz="0" w:space="0" w:color="auto"/>
        <w:right w:val="none" w:sz="0" w:space="0" w:color="auto"/>
      </w:divBdr>
    </w:div>
    <w:div w:id="1412266894">
      <w:bodyDiv w:val="1"/>
      <w:marLeft w:val="0"/>
      <w:marRight w:val="0"/>
      <w:marTop w:val="0"/>
      <w:marBottom w:val="0"/>
      <w:divBdr>
        <w:top w:val="none" w:sz="0" w:space="0" w:color="auto"/>
        <w:left w:val="none" w:sz="0" w:space="0" w:color="auto"/>
        <w:bottom w:val="none" w:sz="0" w:space="0" w:color="auto"/>
        <w:right w:val="none" w:sz="0" w:space="0" w:color="auto"/>
      </w:divBdr>
    </w:div>
    <w:div w:id="1424179102">
      <w:bodyDiv w:val="1"/>
      <w:marLeft w:val="0"/>
      <w:marRight w:val="0"/>
      <w:marTop w:val="0"/>
      <w:marBottom w:val="0"/>
      <w:divBdr>
        <w:top w:val="none" w:sz="0" w:space="0" w:color="auto"/>
        <w:left w:val="none" w:sz="0" w:space="0" w:color="auto"/>
        <w:bottom w:val="none" w:sz="0" w:space="0" w:color="auto"/>
        <w:right w:val="none" w:sz="0" w:space="0" w:color="auto"/>
      </w:divBdr>
    </w:div>
    <w:div w:id="1468203526">
      <w:bodyDiv w:val="1"/>
      <w:marLeft w:val="0"/>
      <w:marRight w:val="0"/>
      <w:marTop w:val="0"/>
      <w:marBottom w:val="0"/>
      <w:divBdr>
        <w:top w:val="none" w:sz="0" w:space="0" w:color="auto"/>
        <w:left w:val="none" w:sz="0" w:space="0" w:color="auto"/>
        <w:bottom w:val="none" w:sz="0" w:space="0" w:color="auto"/>
        <w:right w:val="none" w:sz="0" w:space="0" w:color="auto"/>
      </w:divBdr>
    </w:div>
    <w:div w:id="1513841017">
      <w:bodyDiv w:val="1"/>
      <w:marLeft w:val="0"/>
      <w:marRight w:val="0"/>
      <w:marTop w:val="0"/>
      <w:marBottom w:val="0"/>
      <w:divBdr>
        <w:top w:val="none" w:sz="0" w:space="0" w:color="auto"/>
        <w:left w:val="none" w:sz="0" w:space="0" w:color="auto"/>
        <w:bottom w:val="none" w:sz="0" w:space="0" w:color="auto"/>
        <w:right w:val="none" w:sz="0" w:space="0" w:color="auto"/>
      </w:divBdr>
    </w:div>
    <w:div w:id="1516067930">
      <w:bodyDiv w:val="1"/>
      <w:marLeft w:val="0"/>
      <w:marRight w:val="0"/>
      <w:marTop w:val="0"/>
      <w:marBottom w:val="0"/>
      <w:divBdr>
        <w:top w:val="none" w:sz="0" w:space="0" w:color="auto"/>
        <w:left w:val="none" w:sz="0" w:space="0" w:color="auto"/>
        <w:bottom w:val="none" w:sz="0" w:space="0" w:color="auto"/>
        <w:right w:val="none" w:sz="0" w:space="0" w:color="auto"/>
      </w:divBdr>
    </w:div>
    <w:div w:id="1711488746">
      <w:bodyDiv w:val="1"/>
      <w:marLeft w:val="0"/>
      <w:marRight w:val="0"/>
      <w:marTop w:val="0"/>
      <w:marBottom w:val="0"/>
      <w:divBdr>
        <w:top w:val="none" w:sz="0" w:space="0" w:color="auto"/>
        <w:left w:val="none" w:sz="0" w:space="0" w:color="auto"/>
        <w:bottom w:val="none" w:sz="0" w:space="0" w:color="auto"/>
        <w:right w:val="none" w:sz="0" w:space="0" w:color="auto"/>
      </w:divBdr>
    </w:div>
    <w:div w:id="1777290902">
      <w:bodyDiv w:val="1"/>
      <w:marLeft w:val="0"/>
      <w:marRight w:val="0"/>
      <w:marTop w:val="0"/>
      <w:marBottom w:val="0"/>
      <w:divBdr>
        <w:top w:val="none" w:sz="0" w:space="0" w:color="auto"/>
        <w:left w:val="none" w:sz="0" w:space="0" w:color="auto"/>
        <w:bottom w:val="none" w:sz="0" w:space="0" w:color="auto"/>
        <w:right w:val="none" w:sz="0" w:space="0" w:color="auto"/>
      </w:divBdr>
    </w:div>
    <w:div w:id="1791901459">
      <w:bodyDiv w:val="1"/>
      <w:marLeft w:val="0"/>
      <w:marRight w:val="0"/>
      <w:marTop w:val="0"/>
      <w:marBottom w:val="0"/>
      <w:divBdr>
        <w:top w:val="none" w:sz="0" w:space="0" w:color="auto"/>
        <w:left w:val="none" w:sz="0" w:space="0" w:color="auto"/>
        <w:bottom w:val="none" w:sz="0" w:space="0" w:color="auto"/>
        <w:right w:val="none" w:sz="0" w:space="0" w:color="auto"/>
      </w:divBdr>
    </w:div>
    <w:div w:id="1925802245">
      <w:bodyDiv w:val="1"/>
      <w:marLeft w:val="0"/>
      <w:marRight w:val="0"/>
      <w:marTop w:val="0"/>
      <w:marBottom w:val="0"/>
      <w:divBdr>
        <w:top w:val="none" w:sz="0" w:space="0" w:color="auto"/>
        <w:left w:val="none" w:sz="0" w:space="0" w:color="auto"/>
        <w:bottom w:val="none" w:sz="0" w:space="0" w:color="auto"/>
        <w:right w:val="none" w:sz="0" w:space="0" w:color="auto"/>
      </w:divBdr>
    </w:div>
    <w:div w:id="1942835453">
      <w:bodyDiv w:val="1"/>
      <w:marLeft w:val="0"/>
      <w:marRight w:val="0"/>
      <w:marTop w:val="0"/>
      <w:marBottom w:val="0"/>
      <w:divBdr>
        <w:top w:val="none" w:sz="0" w:space="0" w:color="auto"/>
        <w:left w:val="none" w:sz="0" w:space="0" w:color="auto"/>
        <w:bottom w:val="none" w:sz="0" w:space="0" w:color="auto"/>
        <w:right w:val="none" w:sz="0" w:space="0" w:color="auto"/>
      </w:divBdr>
    </w:div>
    <w:div w:id="1956325822">
      <w:bodyDiv w:val="1"/>
      <w:marLeft w:val="0"/>
      <w:marRight w:val="0"/>
      <w:marTop w:val="0"/>
      <w:marBottom w:val="0"/>
      <w:divBdr>
        <w:top w:val="none" w:sz="0" w:space="0" w:color="auto"/>
        <w:left w:val="none" w:sz="0" w:space="0" w:color="auto"/>
        <w:bottom w:val="none" w:sz="0" w:space="0" w:color="auto"/>
        <w:right w:val="none" w:sz="0" w:space="0" w:color="auto"/>
      </w:divBdr>
    </w:div>
    <w:div w:id="1965967774">
      <w:bodyDiv w:val="1"/>
      <w:marLeft w:val="0"/>
      <w:marRight w:val="0"/>
      <w:marTop w:val="0"/>
      <w:marBottom w:val="0"/>
      <w:divBdr>
        <w:top w:val="none" w:sz="0" w:space="0" w:color="auto"/>
        <w:left w:val="none" w:sz="0" w:space="0" w:color="auto"/>
        <w:bottom w:val="none" w:sz="0" w:space="0" w:color="auto"/>
        <w:right w:val="none" w:sz="0" w:space="0" w:color="auto"/>
      </w:divBdr>
    </w:div>
    <w:div w:id="2048531339">
      <w:bodyDiv w:val="1"/>
      <w:marLeft w:val="0"/>
      <w:marRight w:val="0"/>
      <w:marTop w:val="0"/>
      <w:marBottom w:val="0"/>
      <w:divBdr>
        <w:top w:val="none" w:sz="0" w:space="0" w:color="auto"/>
        <w:left w:val="none" w:sz="0" w:space="0" w:color="auto"/>
        <w:bottom w:val="none" w:sz="0" w:space="0" w:color="auto"/>
        <w:right w:val="none" w:sz="0" w:space="0" w:color="auto"/>
      </w:divBdr>
    </w:div>
    <w:div w:id="206163400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new.kinggemeenten.nl/operatie-nup/document/addendum-zaak-dms" TargetMode="External"/><Relationship Id="rId39"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image" Target="media/image5.emf"/><Relationship Id="rId42" Type="http://schemas.openxmlformats.org/officeDocument/2006/relationships/image" Target="media/image9.emf"/><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new.kinggemeenten.nl/operatie-nup/document/handreiking-leverings-en-acceptatievoorwaarden-ict" TargetMode="External"/><Relationship Id="rId33" Type="http://schemas.openxmlformats.org/officeDocument/2006/relationships/oleObject" Target="embeddings/oleObject2.bin"/><Relationship Id="rId38" Type="http://schemas.openxmlformats.org/officeDocument/2006/relationships/image" Target="media/image7.png"/><Relationship Id="rId46"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yperlink" Target="http://www.stuftestplatform.nl/" TargetMode="External"/><Relationship Id="rId41" Type="http://schemas.openxmlformats.org/officeDocument/2006/relationships/hyperlink" Target="http://www.stuftestplatform.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new.kinggemeenten.nl/gemma/stuf/koppelvlakken/zs-dms" TargetMode="External"/><Relationship Id="rId32" Type="http://schemas.openxmlformats.org/officeDocument/2006/relationships/image" Target="media/image4.emf"/><Relationship Id="rId37" Type="http://schemas.openxmlformats.org/officeDocument/2006/relationships/oleObject" Target="embeddings/oleObject4.bin"/><Relationship Id="rId40" Type="http://schemas.openxmlformats.org/officeDocument/2006/relationships/hyperlink" Target="http://new.kinggemeenten.nl/operatie-nup/ondersteuning/leveranciersmanagement" TargetMode="Externa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yperlink" Target="http://www.stuftestplatform.nl/" TargetMode="External"/><Relationship Id="rId36" Type="http://schemas.openxmlformats.org/officeDocument/2006/relationships/image" Target="media/image6.emf"/><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oleObject" Target="embeddings/oleObject1.bin"/><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yperlink" Target="http://new.kinggemeenten.nl/operatie-nup/ondersteuning/leveranciersmanagement" TargetMode="External"/><Relationship Id="rId30" Type="http://schemas.openxmlformats.org/officeDocument/2006/relationships/image" Target="media/image3.emf"/><Relationship Id="rId35" Type="http://schemas.openxmlformats.org/officeDocument/2006/relationships/oleObject" Target="embeddings/oleObject3.bin"/><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AA662-5797-4B1D-8C48-28CC8C401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35FA220-0F08-4316-B509-37DCEF72B2F3}">
  <ds:schemaRefs>
    <ds:schemaRef ds:uri="http://schemas.microsoft.com/sharepoint/v3/contenttype/forms"/>
  </ds:schemaRefs>
</ds:datastoreItem>
</file>

<file path=customXml/itemProps3.xml><?xml version="1.0" encoding="utf-8"?>
<ds:datastoreItem xmlns:ds="http://schemas.openxmlformats.org/officeDocument/2006/customXml" ds:itemID="{C4526895-EAA4-403A-9914-A312B32EDE29}">
  <ds:schemaRefs>
    <ds:schemaRef ds:uri="http://schemas.microsoft.com/office/2006/metadata/properties"/>
  </ds:schemaRefs>
</ds:datastoreItem>
</file>

<file path=customXml/itemProps4.xml><?xml version="1.0" encoding="utf-8"?>
<ds:datastoreItem xmlns:ds="http://schemas.openxmlformats.org/officeDocument/2006/customXml" ds:itemID="{3FD562AE-3531-4DDE-9620-B491C8844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14</Pages>
  <Words>2347</Words>
  <Characters>13384</Characters>
  <Application>Microsoft Office Word</Application>
  <DocSecurity>0</DocSecurity>
  <Lines>111</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15700</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dijks_r</dc:creator>
  <cp:lastModifiedBy>Jan Brinkkemper</cp:lastModifiedBy>
  <cp:revision>20</cp:revision>
  <dcterms:created xsi:type="dcterms:W3CDTF">2014-02-18T12:23:00Z</dcterms:created>
  <dcterms:modified xsi:type="dcterms:W3CDTF">2014-11-24T14:57:00Z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y fmtid="{D5CDD505-2E9C-101B-9397-08002B2CF9AE}" pid="5" name="ContentTypeId">
    <vt:lpwstr>0x0101001BFED7EC2EB7B544B5A962EE69512495</vt:lpwstr>
  </property>
</Properties>
</file>